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
        <w:rPr>
          <w:rFonts w:ascii="Times New Roman"/>
          <w:sz w:val="20"/>
        </w:rPr>
      </w:pPr>
    </w:p>
    <w:p>
      <w:pPr>
        <w:pStyle w:val="2"/>
        <w:spacing w:before="0" w:line="751" w:lineRule="exact"/>
        <w:ind w:left="2682" w:right="2678"/>
        <w:jc w:val="center"/>
      </w:pPr>
      <w:r>
        <mc:AlternateContent>
          <mc:Choice Requires="wps">
            <w:drawing>
              <wp:anchor distT="0" distB="0" distL="114300" distR="114300" simplePos="0" relativeHeight="251658240" behindDoc="0" locked="0" layoutInCell="1" allowOverlap="1">
                <wp:simplePos x="0" y="0"/>
                <wp:positionH relativeFrom="page">
                  <wp:posOffset>713105</wp:posOffset>
                </wp:positionH>
                <wp:positionV relativeFrom="paragraph">
                  <wp:posOffset>404495</wp:posOffset>
                </wp:positionV>
                <wp:extent cx="9162415" cy="534035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9162415" cy="5340350"/>
                        </a:xfrm>
                        <a:prstGeom prst="rect">
                          <a:avLst/>
                        </a:prstGeom>
                        <a:noFill/>
                        <a:ln>
                          <a:noFill/>
                        </a:ln>
                      </wps:spPr>
                      <wps:txbx>
                        <w:txbxContent>
                          <w:tbl>
                            <w:tblPr>
                              <w:tblStyle w:val="3"/>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86"/>
                              <w:gridCol w:w="648"/>
                              <w:gridCol w:w="1008"/>
                              <w:gridCol w:w="994"/>
                              <w:gridCol w:w="2554"/>
                              <w:gridCol w:w="2139"/>
                              <w:gridCol w:w="994"/>
                              <w:gridCol w:w="994"/>
                              <w:gridCol w:w="994"/>
                              <w:gridCol w:w="526"/>
                              <w:gridCol w:w="526"/>
                              <w:gridCol w:w="526"/>
                              <w:gridCol w:w="526"/>
                              <w:gridCol w:w="526"/>
                              <w:gridCol w:w="526"/>
                              <w:gridCol w:w="46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386" w:type="dxa"/>
                                  <w:vMerge w:val="restart"/>
                                </w:tcPr>
                                <w:p>
                                  <w:pPr>
                                    <w:pStyle w:val="7"/>
                                    <w:spacing w:before="7"/>
                                    <w:rPr>
                                      <w:rFonts w:ascii="方正小标宋简体"/>
                                      <w:sz w:val="25"/>
                                    </w:rPr>
                                  </w:pPr>
                                </w:p>
                                <w:p>
                                  <w:pPr>
                                    <w:pStyle w:val="7"/>
                                    <w:spacing w:line="230" w:lineRule="auto"/>
                                    <w:ind w:left="97" w:right="67"/>
                                    <w:rPr>
                                      <w:rFonts w:hint="eastAsia" w:ascii="黑体" w:eastAsia="黑体"/>
                                      <w:b/>
                                      <w:sz w:val="20"/>
                                    </w:rPr>
                                  </w:pPr>
                                  <w:r>
                                    <w:rPr>
                                      <w:rFonts w:hint="eastAsia" w:ascii="黑体" w:eastAsia="黑体"/>
                                      <w:b/>
                                      <w:sz w:val="20"/>
                                    </w:rPr>
                                    <w:t>序号</w:t>
                                  </w:r>
                                </w:p>
                              </w:tc>
                              <w:tc>
                                <w:tcPr>
                                  <w:tcW w:w="648" w:type="dxa"/>
                                  <w:vMerge w:val="restart"/>
                                </w:tcPr>
                                <w:p>
                                  <w:pPr>
                                    <w:pStyle w:val="7"/>
                                    <w:rPr>
                                      <w:rFonts w:ascii="方正小标宋简体"/>
                                      <w:sz w:val="20"/>
                                    </w:rPr>
                                  </w:pPr>
                                </w:p>
                                <w:p>
                                  <w:pPr>
                                    <w:pStyle w:val="7"/>
                                    <w:spacing w:before="17"/>
                                    <w:rPr>
                                      <w:rFonts w:ascii="方正小标宋简体"/>
                                      <w:sz w:val="11"/>
                                    </w:rPr>
                                  </w:pPr>
                                </w:p>
                                <w:p>
                                  <w:pPr>
                                    <w:pStyle w:val="7"/>
                                    <w:ind w:left="129"/>
                                    <w:rPr>
                                      <w:rFonts w:hint="eastAsia" w:ascii="黑体" w:eastAsia="黑体"/>
                                      <w:b/>
                                      <w:sz w:val="20"/>
                                    </w:rPr>
                                  </w:pPr>
                                  <w:r>
                                    <w:rPr>
                                      <w:rFonts w:hint="eastAsia" w:ascii="黑体" w:eastAsia="黑体"/>
                                      <w:b/>
                                      <w:sz w:val="20"/>
                                    </w:rPr>
                                    <w:t>过程</w:t>
                                  </w:r>
                                </w:p>
                              </w:tc>
                              <w:tc>
                                <w:tcPr>
                                  <w:tcW w:w="2002" w:type="dxa"/>
                                  <w:gridSpan w:val="2"/>
                                </w:tcPr>
                                <w:p>
                                  <w:pPr>
                                    <w:pStyle w:val="7"/>
                                    <w:spacing w:before="83"/>
                                    <w:ind w:left="602"/>
                                    <w:rPr>
                                      <w:rFonts w:hint="eastAsia" w:ascii="黑体" w:eastAsia="黑体"/>
                                      <w:b/>
                                      <w:sz w:val="20"/>
                                    </w:rPr>
                                  </w:pPr>
                                  <w:r>
                                    <w:rPr>
                                      <w:rFonts w:hint="eastAsia" w:ascii="黑体" w:eastAsia="黑体"/>
                                      <w:b/>
                                      <w:sz w:val="20"/>
                                    </w:rPr>
                                    <w:t>公开事项</w:t>
                                  </w:r>
                                </w:p>
                              </w:tc>
                              <w:tc>
                                <w:tcPr>
                                  <w:tcW w:w="2554" w:type="dxa"/>
                                  <w:vMerge w:val="restart"/>
                                </w:tcPr>
                                <w:p>
                                  <w:pPr>
                                    <w:pStyle w:val="7"/>
                                    <w:rPr>
                                      <w:rFonts w:ascii="方正小标宋简体"/>
                                      <w:sz w:val="20"/>
                                    </w:rPr>
                                  </w:pPr>
                                </w:p>
                                <w:p>
                                  <w:pPr>
                                    <w:pStyle w:val="7"/>
                                    <w:spacing w:before="17"/>
                                    <w:rPr>
                                      <w:rFonts w:ascii="方正小标宋简体"/>
                                      <w:sz w:val="11"/>
                                    </w:rPr>
                                  </w:pPr>
                                </w:p>
                                <w:p>
                                  <w:pPr>
                                    <w:pStyle w:val="7"/>
                                    <w:ind w:left="861" w:right="829"/>
                                    <w:jc w:val="center"/>
                                    <w:rPr>
                                      <w:rFonts w:hint="eastAsia" w:ascii="黑体" w:eastAsia="黑体"/>
                                      <w:b/>
                                      <w:sz w:val="20"/>
                                    </w:rPr>
                                  </w:pPr>
                                  <w:r>
                                    <w:rPr>
                                      <w:rFonts w:hint="eastAsia" w:ascii="黑体" w:eastAsia="黑体"/>
                                      <w:b/>
                                      <w:sz w:val="20"/>
                                    </w:rPr>
                                    <w:t>公开内容</w:t>
                                  </w:r>
                                </w:p>
                              </w:tc>
                              <w:tc>
                                <w:tcPr>
                                  <w:tcW w:w="2139" w:type="dxa"/>
                                  <w:vMerge w:val="restart"/>
                                </w:tcPr>
                                <w:p>
                                  <w:pPr>
                                    <w:pStyle w:val="7"/>
                                    <w:rPr>
                                      <w:rFonts w:ascii="方正小标宋简体"/>
                                      <w:sz w:val="20"/>
                                    </w:rPr>
                                  </w:pPr>
                                </w:p>
                                <w:p>
                                  <w:pPr>
                                    <w:pStyle w:val="7"/>
                                    <w:spacing w:before="17"/>
                                    <w:rPr>
                                      <w:rFonts w:ascii="方正小标宋简体"/>
                                      <w:sz w:val="11"/>
                                    </w:rPr>
                                  </w:pPr>
                                </w:p>
                                <w:p>
                                  <w:pPr>
                                    <w:pStyle w:val="7"/>
                                    <w:ind w:left="668"/>
                                    <w:rPr>
                                      <w:rFonts w:hint="eastAsia" w:ascii="黑体" w:eastAsia="黑体"/>
                                      <w:b/>
                                      <w:sz w:val="20"/>
                                    </w:rPr>
                                  </w:pPr>
                                  <w:r>
                                    <w:rPr>
                                      <w:rFonts w:hint="eastAsia" w:ascii="黑体" w:eastAsia="黑体"/>
                                      <w:b/>
                                      <w:sz w:val="20"/>
                                    </w:rPr>
                                    <w:t>公开依据</w:t>
                                  </w:r>
                                </w:p>
                              </w:tc>
                              <w:tc>
                                <w:tcPr>
                                  <w:tcW w:w="994" w:type="dxa"/>
                                  <w:vMerge w:val="restart"/>
                                </w:tcPr>
                                <w:p>
                                  <w:pPr>
                                    <w:pStyle w:val="7"/>
                                    <w:rPr>
                                      <w:rFonts w:ascii="方正小标宋简体"/>
                                      <w:sz w:val="20"/>
                                    </w:rPr>
                                  </w:pPr>
                                </w:p>
                                <w:p>
                                  <w:pPr>
                                    <w:pStyle w:val="7"/>
                                    <w:spacing w:before="17"/>
                                    <w:rPr>
                                      <w:rFonts w:ascii="方正小标宋简体"/>
                                      <w:sz w:val="11"/>
                                    </w:rPr>
                                  </w:pPr>
                                </w:p>
                                <w:p>
                                  <w:pPr>
                                    <w:pStyle w:val="7"/>
                                    <w:ind w:left="96"/>
                                    <w:rPr>
                                      <w:rFonts w:hint="eastAsia" w:ascii="黑体" w:eastAsia="黑体"/>
                                      <w:b/>
                                      <w:sz w:val="20"/>
                                    </w:rPr>
                                  </w:pPr>
                                  <w:r>
                                    <w:rPr>
                                      <w:rFonts w:hint="eastAsia" w:ascii="黑体" w:eastAsia="黑体"/>
                                      <w:b/>
                                      <w:sz w:val="20"/>
                                    </w:rPr>
                                    <w:t>公开时限</w:t>
                                  </w:r>
                                </w:p>
                              </w:tc>
                              <w:tc>
                                <w:tcPr>
                                  <w:tcW w:w="994" w:type="dxa"/>
                                  <w:vMerge w:val="restart"/>
                                </w:tcPr>
                                <w:p>
                                  <w:pPr>
                                    <w:pStyle w:val="7"/>
                                    <w:rPr>
                                      <w:rFonts w:ascii="方正小标宋简体"/>
                                      <w:sz w:val="20"/>
                                    </w:rPr>
                                  </w:pPr>
                                </w:p>
                                <w:p>
                                  <w:pPr>
                                    <w:pStyle w:val="7"/>
                                    <w:spacing w:before="17"/>
                                    <w:rPr>
                                      <w:rFonts w:ascii="方正小标宋简体"/>
                                      <w:sz w:val="11"/>
                                    </w:rPr>
                                  </w:pPr>
                                </w:p>
                                <w:p>
                                  <w:pPr>
                                    <w:pStyle w:val="7"/>
                                    <w:ind w:left="96"/>
                                    <w:rPr>
                                      <w:rFonts w:hint="eastAsia" w:ascii="黑体" w:eastAsia="黑体"/>
                                      <w:b/>
                                      <w:sz w:val="20"/>
                                    </w:rPr>
                                  </w:pPr>
                                  <w:r>
                                    <w:rPr>
                                      <w:rFonts w:hint="eastAsia" w:ascii="黑体" w:eastAsia="黑体"/>
                                      <w:b/>
                                      <w:sz w:val="20"/>
                                    </w:rPr>
                                    <w:t>公开主体</w:t>
                                  </w:r>
                                </w:p>
                              </w:tc>
                              <w:tc>
                                <w:tcPr>
                                  <w:tcW w:w="994" w:type="dxa"/>
                                  <w:vMerge w:val="restart"/>
                                </w:tcPr>
                                <w:p>
                                  <w:pPr>
                                    <w:pStyle w:val="7"/>
                                    <w:rPr>
                                      <w:rFonts w:ascii="方正小标宋简体"/>
                                      <w:sz w:val="20"/>
                                    </w:rPr>
                                  </w:pPr>
                                </w:p>
                                <w:p>
                                  <w:pPr>
                                    <w:pStyle w:val="7"/>
                                    <w:spacing w:before="5"/>
                                    <w:rPr>
                                      <w:rFonts w:ascii="方正小标宋简体"/>
                                      <w:sz w:val="12"/>
                                    </w:rPr>
                                  </w:pPr>
                                </w:p>
                                <w:p>
                                  <w:pPr>
                                    <w:pStyle w:val="7"/>
                                    <w:spacing w:line="232" w:lineRule="auto"/>
                                    <w:ind w:left="196" w:right="65" w:hanging="101"/>
                                    <w:rPr>
                                      <w:rFonts w:hint="eastAsia" w:ascii="黑体" w:eastAsia="黑体"/>
                                      <w:b/>
                                      <w:sz w:val="20"/>
                                    </w:rPr>
                                  </w:pPr>
                                  <w:r>
                                    <w:rPr>
                                      <w:rFonts w:hint="eastAsia" w:ascii="黑体" w:eastAsia="黑体"/>
                                      <w:b/>
                                      <w:sz w:val="20"/>
                                    </w:rPr>
                                    <w:t>公开渠道和载体</w:t>
                                  </w:r>
                                </w:p>
                              </w:tc>
                              <w:tc>
                                <w:tcPr>
                                  <w:tcW w:w="1052" w:type="dxa"/>
                                  <w:gridSpan w:val="2"/>
                                </w:tcPr>
                                <w:p>
                                  <w:pPr>
                                    <w:pStyle w:val="7"/>
                                    <w:spacing w:before="83"/>
                                    <w:ind w:left="121"/>
                                    <w:rPr>
                                      <w:rFonts w:hint="eastAsia" w:ascii="黑体" w:eastAsia="黑体"/>
                                      <w:b/>
                                      <w:sz w:val="20"/>
                                    </w:rPr>
                                  </w:pPr>
                                  <w:r>
                                    <w:rPr>
                                      <w:rFonts w:hint="eastAsia" w:ascii="黑体" w:eastAsia="黑体"/>
                                      <w:b/>
                                      <w:sz w:val="20"/>
                                    </w:rPr>
                                    <w:t>公开对象</w:t>
                                  </w:r>
                                </w:p>
                              </w:tc>
                              <w:tc>
                                <w:tcPr>
                                  <w:tcW w:w="1052" w:type="dxa"/>
                                  <w:gridSpan w:val="2"/>
                                </w:tcPr>
                                <w:p>
                                  <w:pPr>
                                    <w:pStyle w:val="7"/>
                                    <w:spacing w:before="83"/>
                                    <w:ind w:left="121"/>
                                    <w:rPr>
                                      <w:rFonts w:hint="eastAsia" w:ascii="黑体" w:eastAsia="黑体"/>
                                      <w:b/>
                                      <w:sz w:val="20"/>
                                    </w:rPr>
                                  </w:pPr>
                                  <w:r>
                                    <w:rPr>
                                      <w:rFonts w:hint="eastAsia" w:ascii="黑体" w:eastAsia="黑体"/>
                                      <w:b/>
                                      <w:sz w:val="20"/>
                                    </w:rPr>
                                    <w:t>公开方式</w:t>
                                  </w:r>
                                </w:p>
                              </w:tc>
                              <w:tc>
                                <w:tcPr>
                                  <w:tcW w:w="1516" w:type="dxa"/>
                                  <w:gridSpan w:val="3"/>
                                </w:tcPr>
                                <w:p>
                                  <w:pPr>
                                    <w:pStyle w:val="7"/>
                                    <w:spacing w:before="83"/>
                                    <w:ind w:left="391"/>
                                    <w:rPr>
                                      <w:rFonts w:hint="eastAsia" w:ascii="黑体" w:eastAsia="黑体"/>
                                      <w:b/>
                                      <w:sz w:val="20"/>
                                    </w:rPr>
                                  </w:pPr>
                                  <w:r>
                                    <w:rPr>
                                      <w:rFonts w:hint="eastAsia" w:ascii="黑体" w:eastAsia="黑体"/>
                                      <w:b/>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386"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1008" w:type="dxa"/>
                                </w:tcPr>
                                <w:p>
                                  <w:pPr>
                                    <w:pStyle w:val="7"/>
                                    <w:rPr>
                                      <w:rFonts w:ascii="方正小标宋简体"/>
                                      <w:sz w:val="20"/>
                                    </w:rPr>
                                  </w:pPr>
                                </w:p>
                                <w:p>
                                  <w:pPr>
                                    <w:pStyle w:val="7"/>
                                    <w:spacing w:before="1"/>
                                    <w:ind w:left="105"/>
                                    <w:rPr>
                                      <w:rFonts w:hint="eastAsia" w:ascii="黑体" w:eastAsia="黑体"/>
                                      <w:b/>
                                      <w:sz w:val="20"/>
                                    </w:rPr>
                                  </w:pPr>
                                  <w:r>
                                    <w:rPr>
                                      <w:rFonts w:hint="eastAsia" w:ascii="黑体" w:eastAsia="黑体"/>
                                      <w:b/>
                                      <w:sz w:val="20"/>
                                    </w:rPr>
                                    <w:t>一级事项</w:t>
                                  </w:r>
                                </w:p>
                              </w:tc>
                              <w:tc>
                                <w:tcPr>
                                  <w:tcW w:w="994" w:type="dxa"/>
                                </w:tcPr>
                                <w:p>
                                  <w:pPr>
                                    <w:pStyle w:val="7"/>
                                    <w:rPr>
                                      <w:rFonts w:ascii="方正小标宋简体"/>
                                      <w:sz w:val="20"/>
                                    </w:rPr>
                                  </w:pPr>
                                </w:p>
                                <w:p>
                                  <w:pPr>
                                    <w:pStyle w:val="7"/>
                                    <w:spacing w:before="1"/>
                                    <w:ind w:left="82" w:right="48"/>
                                    <w:jc w:val="center"/>
                                    <w:rPr>
                                      <w:rFonts w:hint="eastAsia" w:ascii="黑体" w:eastAsia="黑体"/>
                                      <w:b/>
                                      <w:sz w:val="20"/>
                                    </w:rPr>
                                  </w:pPr>
                                  <w:r>
                                    <w:rPr>
                                      <w:rFonts w:hint="eastAsia" w:ascii="黑体" w:eastAsia="黑体"/>
                                      <w:b/>
                                      <w:sz w:val="20"/>
                                    </w:rPr>
                                    <w:t>二级事项</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526" w:type="dxa"/>
                                </w:tcPr>
                                <w:p>
                                  <w:pPr>
                                    <w:pStyle w:val="7"/>
                                    <w:spacing w:before="10"/>
                                    <w:rPr>
                                      <w:rFonts w:ascii="方正小标宋简体"/>
                                      <w:sz w:val="13"/>
                                    </w:rPr>
                                  </w:pPr>
                                </w:p>
                                <w:p>
                                  <w:pPr>
                                    <w:pStyle w:val="7"/>
                                    <w:spacing w:line="230" w:lineRule="auto"/>
                                    <w:ind w:left="167" w:right="36" w:hanging="103"/>
                                    <w:rPr>
                                      <w:rFonts w:hint="eastAsia" w:ascii="黑体" w:eastAsia="黑体"/>
                                      <w:b/>
                                      <w:sz w:val="20"/>
                                    </w:rPr>
                                  </w:pPr>
                                  <w:r>
                                    <w:rPr>
                                      <w:rFonts w:hint="eastAsia" w:ascii="黑体" w:eastAsia="黑体"/>
                                      <w:b/>
                                      <w:sz w:val="20"/>
                                    </w:rPr>
                                    <w:t>全社会</w:t>
                                  </w:r>
                                </w:p>
                              </w:tc>
                              <w:tc>
                                <w:tcPr>
                                  <w:tcW w:w="526" w:type="dxa"/>
                                </w:tcPr>
                                <w:p>
                                  <w:pPr>
                                    <w:pStyle w:val="7"/>
                                    <w:spacing w:before="10"/>
                                    <w:rPr>
                                      <w:rFonts w:ascii="方正小标宋简体"/>
                                      <w:sz w:val="13"/>
                                    </w:rPr>
                                  </w:pPr>
                                </w:p>
                                <w:p>
                                  <w:pPr>
                                    <w:pStyle w:val="7"/>
                                    <w:spacing w:line="230" w:lineRule="auto"/>
                                    <w:ind w:left="63" w:right="37"/>
                                    <w:rPr>
                                      <w:rFonts w:hint="eastAsia" w:ascii="黑体" w:eastAsia="黑体"/>
                                      <w:b/>
                                      <w:sz w:val="20"/>
                                    </w:rPr>
                                  </w:pPr>
                                  <w:r>
                                    <w:rPr>
                                      <w:rFonts w:hint="eastAsia" w:ascii="黑体" w:eastAsia="黑体"/>
                                      <w:b/>
                                      <w:sz w:val="20"/>
                                    </w:rPr>
                                    <w:t>特定群体</w:t>
                                  </w:r>
                                </w:p>
                              </w:tc>
                              <w:tc>
                                <w:tcPr>
                                  <w:tcW w:w="526" w:type="dxa"/>
                                </w:tcPr>
                                <w:p>
                                  <w:pPr>
                                    <w:pStyle w:val="7"/>
                                    <w:rPr>
                                      <w:rFonts w:ascii="方正小标宋简体"/>
                                      <w:sz w:val="20"/>
                                    </w:rPr>
                                  </w:pPr>
                                </w:p>
                                <w:p>
                                  <w:pPr>
                                    <w:pStyle w:val="7"/>
                                    <w:spacing w:before="1"/>
                                    <w:ind w:left="63"/>
                                    <w:rPr>
                                      <w:rFonts w:hint="eastAsia" w:ascii="黑体" w:eastAsia="黑体"/>
                                      <w:b/>
                                      <w:sz w:val="20"/>
                                    </w:rPr>
                                  </w:pPr>
                                  <w:r>
                                    <w:rPr>
                                      <w:rFonts w:hint="eastAsia" w:ascii="黑体" w:eastAsia="黑体"/>
                                      <w:b/>
                                      <w:sz w:val="20"/>
                                    </w:rPr>
                                    <w:t>主动</w:t>
                                  </w:r>
                                </w:p>
                              </w:tc>
                              <w:tc>
                                <w:tcPr>
                                  <w:tcW w:w="526" w:type="dxa"/>
                                </w:tcPr>
                                <w:p>
                                  <w:pPr>
                                    <w:pStyle w:val="7"/>
                                    <w:spacing w:before="10"/>
                                    <w:rPr>
                                      <w:rFonts w:ascii="方正小标宋简体"/>
                                      <w:sz w:val="13"/>
                                    </w:rPr>
                                  </w:pPr>
                                </w:p>
                                <w:p>
                                  <w:pPr>
                                    <w:pStyle w:val="7"/>
                                    <w:spacing w:line="230" w:lineRule="auto"/>
                                    <w:ind w:left="166" w:right="37" w:hanging="103"/>
                                    <w:rPr>
                                      <w:rFonts w:hint="eastAsia" w:ascii="黑体" w:eastAsia="黑体"/>
                                      <w:b/>
                                      <w:sz w:val="20"/>
                                    </w:rPr>
                                  </w:pPr>
                                  <w:r>
                                    <w:rPr>
                                      <w:rFonts w:hint="eastAsia" w:ascii="黑体" w:eastAsia="黑体"/>
                                      <w:b/>
                                      <w:sz w:val="20"/>
                                    </w:rPr>
                                    <w:t>依申请</w:t>
                                  </w:r>
                                </w:p>
                              </w:tc>
                              <w:tc>
                                <w:tcPr>
                                  <w:tcW w:w="526" w:type="dxa"/>
                                </w:tcPr>
                                <w:p>
                                  <w:pPr>
                                    <w:pStyle w:val="7"/>
                                    <w:rPr>
                                      <w:rFonts w:ascii="方正小标宋简体"/>
                                      <w:sz w:val="20"/>
                                    </w:rPr>
                                  </w:pPr>
                                </w:p>
                                <w:p>
                                  <w:pPr>
                                    <w:pStyle w:val="7"/>
                                    <w:spacing w:before="1"/>
                                    <w:ind w:left="62"/>
                                    <w:rPr>
                                      <w:rFonts w:hint="eastAsia" w:ascii="黑体" w:eastAsia="黑体"/>
                                      <w:b/>
                                      <w:sz w:val="20"/>
                                    </w:rPr>
                                  </w:pPr>
                                  <w:r>
                                    <w:rPr>
                                      <w:rFonts w:hint="eastAsia" w:ascii="黑体" w:eastAsia="黑体"/>
                                      <w:b/>
                                      <w:sz w:val="20"/>
                                    </w:rPr>
                                    <w:t>县级</w:t>
                                  </w:r>
                                </w:p>
                              </w:tc>
                              <w:tc>
                                <w:tcPr>
                                  <w:tcW w:w="526" w:type="dxa"/>
                                </w:tcPr>
                                <w:p>
                                  <w:pPr>
                                    <w:pStyle w:val="7"/>
                                    <w:rPr>
                                      <w:rFonts w:ascii="方正小标宋简体"/>
                                      <w:sz w:val="20"/>
                                    </w:rPr>
                                  </w:pPr>
                                </w:p>
                                <w:p>
                                  <w:pPr>
                                    <w:pStyle w:val="7"/>
                                    <w:spacing w:before="1"/>
                                    <w:ind w:left="62"/>
                                    <w:rPr>
                                      <w:rFonts w:hint="eastAsia" w:ascii="黑体" w:eastAsia="黑体"/>
                                      <w:b/>
                                      <w:sz w:val="20"/>
                                    </w:rPr>
                                  </w:pPr>
                                  <w:r>
                                    <w:rPr>
                                      <w:rFonts w:hint="eastAsia" w:ascii="黑体" w:eastAsia="黑体"/>
                                      <w:b/>
                                      <w:sz w:val="20"/>
                                    </w:rPr>
                                    <w:t>乡级</w:t>
                                  </w:r>
                                </w:p>
                              </w:tc>
                              <w:tc>
                                <w:tcPr>
                                  <w:tcW w:w="464" w:type="dxa"/>
                                </w:tcPr>
                                <w:p>
                                  <w:pPr>
                                    <w:pStyle w:val="7"/>
                                    <w:rPr>
                                      <w:rFonts w:ascii="方正小标宋简体"/>
                                      <w:sz w:val="20"/>
                                    </w:rPr>
                                  </w:pPr>
                                </w:p>
                                <w:p>
                                  <w:pPr>
                                    <w:pStyle w:val="7"/>
                                    <w:spacing w:before="1"/>
                                    <w:ind w:left="69"/>
                                    <w:rPr>
                                      <w:rFonts w:hint="eastAsia" w:ascii="黑体" w:eastAsia="黑体"/>
                                      <w:b/>
                                      <w:sz w:val="20"/>
                                    </w:rPr>
                                  </w:pPr>
                                  <w:r>
                                    <w:rPr>
                                      <w:rFonts w:hint="eastAsia" w:ascii="黑体" w:eastAsia="黑体"/>
                                      <w:b/>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4"/>
                                    <w:rPr>
                                      <w:rFonts w:ascii="方正小标宋简体"/>
                                      <w:sz w:val="29"/>
                                    </w:rPr>
                                  </w:pPr>
                                </w:p>
                                <w:p>
                                  <w:pPr>
                                    <w:pStyle w:val="7"/>
                                    <w:ind w:left="35"/>
                                    <w:jc w:val="center"/>
                                    <w:rPr>
                                      <w:sz w:val="20"/>
                                    </w:rPr>
                                  </w:pPr>
                                  <w:r>
                                    <w:rPr>
                                      <w:w w:val="99"/>
                                      <w:sz w:val="20"/>
                                    </w:rPr>
                                    <w:t>1</w:t>
                                  </w:r>
                                </w:p>
                              </w:tc>
                              <w:tc>
                                <w:tcPr>
                                  <w:tcW w:w="64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0"/>
                                    <w:rPr>
                                      <w:rFonts w:ascii="方正小标宋简体"/>
                                      <w:sz w:val="23"/>
                                    </w:rPr>
                                  </w:pPr>
                                </w:p>
                                <w:p>
                                  <w:pPr>
                                    <w:pStyle w:val="7"/>
                                    <w:ind w:left="131"/>
                                    <w:rPr>
                                      <w:sz w:val="20"/>
                                    </w:rPr>
                                  </w:pPr>
                                  <w:r>
                                    <w:rPr>
                                      <w:sz w:val="20"/>
                                    </w:rPr>
                                    <w:t>决策</w:t>
                                  </w:r>
                                </w:p>
                              </w:tc>
                              <w:tc>
                                <w:tcPr>
                                  <w:tcW w:w="1008" w:type="dxa"/>
                                </w:tcPr>
                                <w:p>
                                  <w:pPr>
                                    <w:pStyle w:val="7"/>
                                    <w:spacing w:before="6"/>
                                    <w:rPr>
                                      <w:rFonts w:ascii="方正小标宋简体"/>
                                      <w:sz w:val="23"/>
                                    </w:rPr>
                                  </w:pPr>
                                </w:p>
                                <w:p>
                                  <w:pPr>
                                    <w:pStyle w:val="7"/>
                                    <w:spacing w:line="230" w:lineRule="auto"/>
                                    <w:ind w:left="311" w:right="273"/>
                                    <w:rPr>
                                      <w:sz w:val="20"/>
                                    </w:rPr>
                                  </w:pPr>
                                  <w:r>
                                    <w:rPr>
                                      <w:sz w:val="20"/>
                                    </w:rPr>
                                    <w:t>部门文件</w:t>
                                  </w:r>
                                </w:p>
                              </w:tc>
                              <w:tc>
                                <w:tcPr>
                                  <w:tcW w:w="994" w:type="dxa"/>
                                </w:tcPr>
                                <w:p>
                                  <w:pPr>
                                    <w:pStyle w:val="7"/>
                                    <w:spacing w:before="3"/>
                                    <w:rPr>
                                      <w:rFonts w:ascii="方正小标宋简体"/>
                                      <w:sz w:val="16"/>
                                    </w:rPr>
                                  </w:pPr>
                                </w:p>
                                <w:p>
                                  <w:pPr>
                                    <w:pStyle w:val="7"/>
                                    <w:spacing w:line="232" w:lineRule="auto"/>
                                    <w:ind w:left="100" w:right="66"/>
                                    <w:jc w:val="center"/>
                                    <w:rPr>
                                      <w:sz w:val="20"/>
                                    </w:rPr>
                                  </w:pPr>
                                  <w:r>
                                    <w:rPr>
                                      <w:sz w:val="20"/>
                                    </w:rPr>
                                    <w:t>农村危房改造相关文件</w:t>
                                  </w:r>
                                </w:p>
                              </w:tc>
                              <w:tc>
                                <w:tcPr>
                                  <w:tcW w:w="2554" w:type="dxa"/>
                                </w:tcPr>
                                <w:p>
                                  <w:pPr>
                                    <w:pStyle w:val="7"/>
                                    <w:spacing w:before="6"/>
                                    <w:rPr>
                                      <w:rFonts w:ascii="方正小标宋简体"/>
                                      <w:sz w:val="23"/>
                                    </w:rPr>
                                  </w:pPr>
                                </w:p>
                                <w:p>
                                  <w:pPr>
                                    <w:pStyle w:val="7"/>
                                    <w:spacing w:line="230" w:lineRule="auto"/>
                                    <w:ind w:left="37" w:right="73"/>
                                    <w:rPr>
                                      <w:sz w:val="20"/>
                                    </w:rPr>
                                  </w:pPr>
                                  <w:r>
                                    <w:rPr>
                                      <w:sz w:val="20"/>
                                    </w:rPr>
                                    <w:t>文件分类生成日期标题文号有效性关键词和具体内容等</w:t>
                                  </w:r>
                                </w:p>
                              </w:tc>
                              <w:tc>
                                <w:tcPr>
                                  <w:tcW w:w="2139" w:type="dxa"/>
                                  <w:vMerge w:val="restart"/>
                                </w:tcPr>
                                <w:p>
                                  <w:pPr>
                                    <w:pStyle w:val="7"/>
                                    <w:spacing w:before="3"/>
                                    <w:rPr>
                                      <w:rFonts w:ascii="方正小标宋简体"/>
                                      <w:sz w:val="13"/>
                                    </w:rPr>
                                  </w:pPr>
                                </w:p>
                                <w:p>
                                  <w:pPr>
                                    <w:pStyle w:val="7"/>
                                    <w:spacing w:line="232" w:lineRule="auto"/>
                                    <w:ind w:left="39" w:right="60"/>
                                    <w:rPr>
                                      <w:sz w:val="20"/>
                                    </w:rPr>
                                  </w:pPr>
                                  <w:r>
                                    <w:rPr>
                                      <w:sz w:val="20"/>
                                    </w:rPr>
                                    <w:t>《中华人民共和国政府</w:t>
                                  </w:r>
                                  <w:r>
                                    <w:rPr>
                                      <w:spacing w:val="2"/>
                                      <w:sz w:val="20"/>
                                    </w:rPr>
                                    <w:t>信息公开条例》</w:t>
                                  </w:r>
                                </w:p>
                                <w:p>
                                  <w:pPr>
                                    <w:pStyle w:val="7"/>
                                    <w:spacing w:line="230" w:lineRule="auto"/>
                                    <w:ind w:left="39" w:right="60"/>
                                    <w:jc w:val="both"/>
                                    <w:rPr>
                                      <w:sz w:val="20"/>
                                    </w:rPr>
                                  </w:pPr>
                                  <w:r>
                                    <w:rPr>
                                      <w:sz w:val="20"/>
                                    </w:rPr>
                                    <w:t>《中共中央办公厅国务院办公厅印发〈关于全面推进政务公开工作的意见〉的通知》</w:t>
                                  </w:r>
                                </w:p>
                                <w:p>
                                  <w:pPr>
                                    <w:pStyle w:val="7"/>
                                    <w:spacing w:line="232" w:lineRule="auto"/>
                                    <w:ind w:left="39" w:right="60"/>
                                    <w:rPr>
                                      <w:sz w:val="20"/>
                                    </w:rPr>
                                  </w:pPr>
                                  <w:r>
                                    <w:rPr>
                                      <w:sz w:val="20"/>
                                    </w:rPr>
                                    <w:t>《中共中央办公厅 国务院办公厅关于建立健全信息发布和政策解读机制的意见》</w:t>
                                  </w:r>
                                </w:p>
                                <w:p>
                                  <w:pPr>
                                    <w:pStyle w:val="7"/>
                                    <w:spacing w:line="232" w:lineRule="auto"/>
                                    <w:ind w:left="39" w:right="60"/>
                                    <w:jc w:val="both"/>
                                    <w:rPr>
                                      <w:sz w:val="20"/>
                                    </w:rPr>
                                  </w:pPr>
                                  <w:r>
                                    <w:rPr>
                                      <w:sz w:val="20"/>
                                    </w:rPr>
                                    <w:t>《国务院办公厅印发〈关于全面推进政务公开工作的意见〉实施细则的通知》</w:t>
                                  </w:r>
                                </w:p>
                              </w:tc>
                              <w:tc>
                                <w:tcPr>
                                  <w:tcW w:w="994" w:type="dxa"/>
                                </w:tcPr>
                                <w:p>
                                  <w:pPr>
                                    <w:pStyle w:val="7"/>
                                    <w:spacing w:before="166" w:line="230" w:lineRule="auto"/>
                                    <w:ind w:left="36" w:right="127"/>
                                    <w:jc w:val="both"/>
                                    <w:rPr>
                                      <w:sz w:val="20"/>
                                    </w:rPr>
                                  </w:pPr>
                                  <w:r>
                                    <w:rPr>
                                      <w:sz w:val="20"/>
                                    </w:rPr>
                                    <w:t>信息形成(变更)20 个工作日内</w:t>
                                  </w:r>
                                </w:p>
                              </w:tc>
                              <w:tc>
                                <w:tcPr>
                                  <w:tcW w:w="994" w:type="dxa"/>
                                </w:tcPr>
                                <w:p>
                                  <w:pPr>
                                    <w:pStyle w:val="7"/>
                                    <w:spacing w:before="3"/>
                                    <w:rPr>
                                      <w:rFonts w:ascii="方正小标宋简体"/>
                                      <w:sz w:val="16"/>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6"/>
                                    <w:rPr>
                                      <w:rFonts w:ascii="方正小标宋简体"/>
                                      <w:sz w:val="23"/>
                                    </w:rPr>
                                  </w:pPr>
                                </w:p>
                                <w:p>
                                  <w:pPr>
                                    <w:pStyle w:val="7"/>
                                    <w:numPr>
                                      <w:ilvl w:val="0"/>
                                      <w:numId w:val="1"/>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spacing w:before="14"/>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5"/>
                                    <w:rPr>
                                      <w:sz w:val="20"/>
                                    </w:rPr>
                                  </w:pPr>
                                  <w:r>
                                    <w:rPr>
                                      <w:w w:val="99"/>
                                      <w:sz w:val="20"/>
                                    </w:rPr>
                                    <w:t>√</w:t>
                                  </w:r>
                                </w:p>
                              </w:tc>
                              <w:tc>
                                <w:tcPr>
                                  <w:tcW w:w="526" w:type="dxa"/>
                                </w:tcPr>
                                <w:p>
                                  <w:pPr>
                                    <w:pStyle w:val="7"/>
                                    <w:spacing w:before="14"/>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4"/>
                                    <w:rPr>
                                      <w:rFonts w:ascii="方正小标宋简体"/>
                                      <w:sz w:val="29"/>
                                    </w:rPr>
                                  </w:pPr>
                                </w:p>
                                <w:p>
                                  <w:pPr>
                                    <w:pStyle w:val="7"/>
                                    <w:ind w:left="35"/>
                                    <w:jc w:val="center"/>
                                    <w:rPr>
                                      <w:sz w:val="20"/>
                                    </w:rPr>
                                  </w:pPr>
                                  <w:r>
                                    <w:rPr>
                                      <w:w w:val="99"/>
                                      <w:sz w:val="20"/>
                                    </w:rPr>
                                    <w:t>2</w:t>
                                  </w:r>
                                </w:p>
                              </w:tc>
                              <w:tc>
                                <w:tcPr>
                                  <w:tcW w:w="648" w:type="dxa"/>
                                  <w:vMerge w:val="continue"/>
                                  <w:tcBorders>
                                    <w:top w:val="nil"/>
                                  </w:tcBorders>
                                </w:tcPr>
                                <w:p>
                                  <w:pPr>
                                    <w:rPr>
                                      <w:sz w:val="2"/>
                                      <w:szCs w:val="2"/>
                                    </w:rPr>
                                  </w:pPr>
                                </w:p>
                              </w:tc>
                              <w:tc>
                                <w:tcPr>
                                  <w:tcW w:w="1008" w:type="dxa"/>
                                  <w:vMerge w:val="restart"/>
                                </w:tcPr>
                                <w:p>
                                  <w:pPr>
                                    <w:pStyle w:val="7"/>
                                    <w:rPr>
                                      <w:rFonts w:ascii="方正小标宋简体"/>
                                      <w:sz w:val="20"/>
                                    </w:rPr>
                                  </w:pPr>
                                </w:p>
                                <w:p>
                                  <w:pPr>
                                    <w:pStyle w:val="7"/>
                                    <w:rPr>
                                      <w:rFonts w:ascii="方正小标宋简体"/>
                                      <w:sz w:val="20"/>
                                    </w:rPr>
                                  </w:pPr>
                                </w:p>
                                <w:p>
                                  <w:pPr>
                                    <w:pStyle w:val="7"/>
                                    <w:spacing w:before="2"/>
                                    <w:rPr>
                                      <w:rFonts w:ascii="方正小标宋简体"/>
                                      <w:sz w:val="20"/>
                                    </w:rPr>
                                  </w:pPr>
                                </w:p>
                                <w:p>
                                  <w:pPr>
                                    <w:pStyle w:val="7"/>
                                    <w:spacing w:line="230" w:lineRule="auto"/>
                                    <w:ind w:left="311" w:right="273"/>
                                    <w:rPr>
                                      <w:sz w:val="20"/>
                                    </w:rPr>
                                  </w:pPr>
                                  <w:r>
                                    <w:rPr>
                                      <w:sz w:val="20"/>
                                    </w:rPr>
                                    <w:t>政策解读</w:t>
                                  </w:r>
                                </w:p>
                              </w:tc>
                              <w:tc>
                                <w:tcPr>
                                  <w:tcW w:w="994" w:type="dxa"/>
                                </w:tcPr>
                                <w:p>
                                  <w:pPr>
                                    <w:pStyle w:val="7"/>
                                    <w:spacing w:before="3"/>
                                    <w:rPr>
                                      <w:rFonts w:ascii="方正小标宋简体"/>
                                      <w:sz w:val="23"/>
                                    </w:rPr>
                                  </w:pPr>
                                </w:p>
                                <w:p>
                                  <w:pPr>
                                    <w:pStyle w:val="7"/>
                                    <w:spacing w:before="1" w:line="230" w:lineRule="auto"/>
                                    <w:ind w:left="304" w:right="66" w:hanging="204"/>
                                    <w:rPr>
                                      <w:sz w:val="20"/>
                                    </w:rPr>
                                  </w:pPr>
                                  <w:r>
                                    <w:rPr>
                                      <w:sz w:val="20"/>
                                    </w:rPr>
                                    <w:t>上级政策解读</w:t>
                                  </w:r>
                                </w:p>
                              </w:tc>
                              <w:tc>
                                <w:tcPr>
                                  <w:tcW w:w="2554" w:type="dxa"/>
                                  <w:vMerge w:val="restart"/>
                                </w:tcPr>
                                <w:p>
                                  <w:pPr>
                                    <w:pStyle w:val="7"/>
                                    <w:rPr>
                                      <w:rFonts w:ascii="方正小标宋简体"/>
                                      <w:sz w:val="20"/>
                                    </w:rPr>
                                  </w:pPr>
                                </w:p>
                                <w:p>
                                  <w:pPr>
                                    <w:pStyle w:val="7"/>
                                    <w:spacing w:before="3"/>
                                    <w:rPr>
                                      <w:rFonts w:ascii="方正小标宋简体"/>
                                      <w:sz w:val="19"/>
                                    </w:rPr>
                                  </w:pPr>
                                </w:p>
                                <w:p>
                                  <w:pPr>
                                    <w:pStyle w:val="7"/>
                                    <w:spacing w:line="230" w:lineRule="auto"/>
                                    <w:ind w:left="37" w:right="73"/>
                                    <w:jc w:val="both"/>
                                    <w:rPr>
                                      <w:sz w:val="20"/>
                                    </w:rPr>
                                  </w:pPr>
                                  <w:r>
                                    <w:rPr>
                                      <w:sz w:val="20"/>
                                    </w:rPr>
                                    <w:t>着重解读政策措施的背景依据目标任务主要内容涉及范围执行标准，以及注意事项关键词诠释惠民利民举措新旧政策差异等</w:t>
                                  </w:r>
                                </w:p>
                              </w:tc>
                              <w:tc>
                                <w:tcPr>
                                  <w:tcW w:w="2139" w:type="dxa"/>
                                  <w:vMerge w:val="continue"/>
                                  <w:tcBorders>
                                    <w:top w:val="nil"/>
                                  </w:tcBorders>
                                </w:tcPr>
                                <w:p>
                                  <w:pPr>
                                    <w:rPr>
                                      <w:sz w:val="2"/>
                                      <w:szCs w:val="2"/>
                                    </w:rPr>
                                  </w:pPr>
                                </w:p>
                              </w:tc>
                              <w:tc>
                                <w:tcPr>
                                  <w:tcW w:w="994" w:type="dxa"/>
                                </w:tcPr>
                                <w:p>
                                  <w:pPr>
                                    <w:pStyle w:val="7"/>
                                    <w:spacing w:before="161" w:line="232" w:lineRule="auto"/>
                                    <w:ind w:left="36" w:right="127"/>
                                    <w:jc w:val="both"/>
                                    <w:rPr>
                                      <w:sz w:val="20"/>
                                    </w:rPr>
                                  </w:pPr>
                                  <w:r>
                                    <w:rPr>
                                      <w:sz w:val="20"/>
                                    </w:rPr>
                                    <w:t>信息形成(变更)20 个工作日内</w:t>
                                  </w:r>
                                </w:p>
                              </w:tc>
                              <w:tc>
                                <w:tcPr>
                                  <w:tcW w:w="994" w:type="dxa"/>
                                </w:tcPr>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3"/>
                                    <w:rPr>
                                      <w:rFonts w:ascii="方正小标宋简体"/>
                                      <w:sz w:val="23"/>
                                    </w:rPr>
                                  </w:pPr>
                                </w:p>
                                <w:p>
                                  <w:pPr>
                                    <w:pStyle w:val="7"/>
                                    <w:numPr>
                                      <w:ilvl w:val="0"/>
                                      <w:numId w:val="2"/>
                                    </w:numPr>
                                    <w:tabs>
                                      <w:tab w:val="left" w:pos="240"/>
                                    </w:tabs>
                                    <w:spacing w:before="1" w:after="0" w:line="230" w:lineRule="auto"/>
                                    <w:ind w:left="38" w:right="129" w:firstLine="0"/>
                                    <w:jc w:val="left"/>
                                    <w:rPr>
                                      <w:sz w:val="20"/>
                                    </w:rPr>
                                  </w:pPr>
                                  <w:r>
                                    <w:rPr>
                                      <w:spacing w:val="-4"/>
                                      <w:sz w:val="20"/>
                                    </w:rPr>
                                    <w:t>政府网</w:t>
                                  </w:r>
                                  <w:r>
                                    <w:rPr>
                                      <w:sz w:val="20"/>
                                    </w:rPr>
                                    <w:t>站</w:t>
                                  </w:r>
                                </w:p>
                              </w:tc>
                              <w:tc>
                                <w:tcPr>
                                  <w:tcW w:w="526" w:type="dxa"/>
                                </w:tcPr>
                                <w:p>
                                  <w:pPr>
                                    <w:pStyle w:val="7"/>
                                    <w:spacing w:before="14"/>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5"/>
                                    <w:rPr>
                                      <w:sz w:val="20"/>
                                    </w:rPr>
                                  </w:pPr>
                                  <w:r>
                                    <w:rPr>
                                      <w:w w:val="99"/>
                                      <w:sz w:val="20"/>
                                    </w:rPr>
                                    <w:t>√</w:t>
                                  </w:r>
                                </w:p>
                              </w:tc>
                              <w:tc>
                                <w:tcPr>
                                  <w:tcW w:w="526" w:type="dxa"/>
                                </w:tcPr>
                                <w:p>
                                  <w:pPr>
                                    <w:pStyle w:val="7"/>
                                    <w:spacing w:before="14"/>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5"/>
                                    <w:rPr>
                                      <w:rFonts w:ascii="方正小标宋简体"/>
                                      <w:sz w:val="29"/>
                                    </w:rPr>
                                  </w:pPr>
                                </w:p>
                                <w:p>
                                  <w:pPr>
                                    <w:pStyle w:val="7"/>
                                    <w:ind w:left="35"/>
                                    <w:jc w:val="center"/>
                                    <w:rPr>
                                      <w:sz w:val="20"/>
                                    </w:rPr>
                                  </w:pPr>
                                  <w:r>
                                    <w:rPr>
                                      <w:w w:val="99"/>
                                      <w:sz w:val="20"/>
                                    </w:rPr>
                                    <w:t>3</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spacing w:before="6"/>
                                    <w:rPr>
                                      <w:rFonts w:ascii="方正小标宋简体"/>
                                      <w:sz w:val="23"/>
                                    </w:rPr>
                                  </w:pPr>
                                </w:p>
                                <w:p>
                                  <w:pPr>
                                    <w:pStyle w:val="7"/>
                                    <w:spacing w:line="230" w:lineRule="auto"/>
                                    <w:ind w:left="304" w:right="66" w:hanging="204"/>
                                    <w:rPr>
                                      <w:sz w:val="20"/>
                                    </w:rPr>
                                  </w:pPr>
                                  <w:r>
                                    <w:rPr>
                                      <w:sz w:val="20"/>
                                    </w:rPr>
                                    <w:t>本级政策解读</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tcPr>
                                <w:p>
                                  <w:pPr>
                                    <w:pStyle w:val="7"/>
                                    <w:spacing w:before="166" w:line="230" w:lineRule="auto"/>
                                    <w:ind w:left="36" w:right="127"/>
                                    <w:jc w:val="both"/>
                                    <w:rPr>
                                      <w:sz w:val="20"/>
                                    </w:rPr>
                                  </w:pPr>
                                  <w:r>
                                    <w:rPr>
                                      <w:sz w:val="20"/>
                                    </w:rPr>
                                    <w:t>信息形成(变更)20 个工作日内</w:t>
                                  </w:r>
                                </w:p>
                              </w:tc>
                              <w:tc>
                                <w:tcPr>
                                  <w:tcW w:w="994" w:type="dxa"/>
                                </w:tcPr>
                                <w:p>
                                  <w:pPr>
                                    <w:pStyle w:val="7"/>
                                    <w:spacing w:before="3"/>
                                    <w:rPr>
                                      <w:rFonts w:ascii="方正小标宋简体"/>
                                      <w:sz w:val="16"/>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6"/>
                                    <w:rPr>
                                      <w:rFonts w:ascii="方正小标宋简体"/>
                                      <w:sz w:val="23"/>
                                    </w:rPr>
                                  </w:pPr>
                                </w:p>
                                <w:p>
                                  <w:pPr>
                                    <w:pStyle w:val="7"/>
                                    <w:numPr>
                                      <w:ilvl w:val="0"/>
                                      <w:numId w:val="3"/>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spacing w:before="15"/>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5"/>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5"/>
                                    <w:rPr>
                                      <w:rFonts w:ascii="方正小标宋简体"/>
                                      <w:sz w:val="29"/>
                                    </w:rPr>
                                  </w:pPr>
                                </w:p>
                                <w:p>
                                  <w:pPr>
                                    <w:pStyle w:val="7"/>
                                    <w:ind w:left="165"/>
                                    <w:rPr>
                                      <w:sz w:val="20"/>
                                    </w:rPr>
                                  </w:pPr>
                                  <w:r>
                                    <w:rPr>
                                      <w:w w:val="99"/>
                                      <w:sz w:val="20"/>
                                    </w:rPr>
                                    <w:t>√</w:t>
                                  </w:r>
                                </w:p>
                              </w:tc>
                              <w:tc>
                                <w:tcPr>
                                  <w:tcW w:w="526" w:type="dxa"/>
                                </w:tcPr>
                                <w:p>
                                  <w:pPr>
                                    <w:pStyle w:val="7"/>
                                    <w:spacing w:before="15"/>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4" w:hRule="atLeast"/>
                              </w:trPr>
                              <w:tc>
                                <w:tcPr>
                                  <w:tcW w:w="386" w:type="dxa"/>
                                </w:tcPr>
                                <w:p>
                                  <w:pPr>
                                    <w:pStyle w:val="7"/>
                                    <w:rPr>
                                      <w:rFonts w:ascii="方正小标宋简体"/>
                                      <w:sz w:val="20"/>
                                    </w:rPr>
                                  </w:pPr>
                                </w:p>
                                <w:p>
                                  <w:pPr>
                                    <w:pStyle w:val="7"/>
                                    <w:spacing w:before="4"/>
                                    <w:rPr>
                                      <w:rFonts w:ascii="方正小标宋简体"/>
                                      <w:sz w:val="14"/>
                                    </w:rPr>
                                  </w:pPr>
                                </w:p>
                                <w:p>
                                  <w:pPr>
                                    <w:pStyle w:val="7"/>
                                    <w:spacing w:before="1"/>
                                    <w:ind w:left="35"/>
                                    <w:jc w:val="center"/>
                                    <w:rPr>
                                      <w:sz w:val="20"/>
                                    </w:rPr>
                                  </w:pPr>
                                  <w:r>
                                    <w:rPr>
                                      <w:w w:val="99"/>
                                      <w:sz w:val="20"/>
                                    </w:rPr>
                                    <w:t>4</w:t>
                                  </w:r>
                                </w:p>
                              </w:tc>
                              <w:tc>
                                <w:tcPr>
                                  <w:tcW w:w="64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4"/>
                                    <w:rPr>
                                      <w:rFonts w:ascii="方正小标宋简体"/>
                                      <w:sz w:val="20"/>
                                    </w:rPr>
                                  </w:pPr>
                                </w:p>
                                <w:p>
                                  <w:pPr>
                                    <w:pStyle w:val="7"/>
                                    <w:spacing w:before="1"/>
                                    <w:ind w:left="131"/>
                                    <w:rPr>
                                      <w:sz w:val="20"/>
                                    </w:rPr>
                                  </w:pPr>
                                  <w:r>
                                    <w:rPr>
                                      <w:sz w:val="20"/>
                                    </w:rPr>
                                    <w:t>执行</w:t>
                                  </w:r>
                                </w:p>
                              </w:tc>
                              <w:tc>
                                <w:tcPr>
                                  <w:tcW w:w="100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4"/>
                                    <w:rPr>
                                      <w:rFonts w:ascii="方正小标宋简体"/>
                                      <w:sz w:val="20"/>
                                    </w:rPr>
                                  </w:pPr>
                                </w:p>
                                <w:p>
                                  <w:pPr>
                                    <w:pStyle w:val="7"/>
                                    <w:spacing w:before="1"/>
                                    <w:ind w:left="107"/>
                                    <w:rPr>
                                      <w:sz w:val="20"/>
                                    </w:rPr>
                                  </w:pPr>
                                  <w:r>
                                    <w:rPr>
                                      <w:sz w:val="20"/>
                                    </w:rPr>
                                    <w:t>计划实施</w:t>
                                  </w:r>
                                </w:p>
                              </w:tc>
                              <w:tc>
                                <w:tcPr>
                                  <w:tcW w:w="994" w:type="dxa"/>
                                </w:tcPr>
                                <w:p>
                                  <w:pPr>
                                    <w:pStyle w:val="7"/>
                                    <w:rPr>
                                      <w:rFonts w:ascii="方正小标宋简体"/>
                                      <w:sz w:val="20"/>
                                    </w:rPr>
                                  </w:pPr>
                                </w:p>
                                <w:p>
                                  <w:pPr>
                                    <w:pStyle w:val="7"/>
                                    <w:spacing w:before="4"/>
                                    <w:rPr>
                                      <w:rFonts w:ascii="方正小标宋简体"/>
                                      <w:sz w:val="14"/>
                                    </w:rPr>
                                  </w:pPr>
                                </w:p>
                                <w:p>
                                  <w:pPr>
                                    <w:pStyle w:val="7"/>
                                    <w:spacing w:before="1"/>
                                    <w:ind w:left="80" w:right="48"/>
                                    <w:jc w:val="center"/>
                                    <w:rPr>
                                      <w:sz w:val="20"/>
                                    </w:rPr>
                                  </w:pPr>
                                  <w:r>
                                    <w:rPr>
                                      <w:sz w:val="20"/>
                                    </w:rPr>
                                    <w:t>任务分配</w:t>
                                  </w:r>
                                </w:p>
                              </w:tc>
                              <w:tc>
                                <w:tcPr>
                                  <w:tcW w:w="2554" w:type="dxa"/>
                                </w:tcPr>
                                <w:p>
                                  <w:pPr>
                                    <w:pStyle w:val="7"/>
                                    <w:spacing w:before="14"/>
                                    <w:rPr>
                                      <w:rFonts w:ascii="方正小标宋简体"/>
                                      <w:sz w:val="27"/>
                                    </w:rPr>
                                  </w:pPr>
                                </w:p>
                                <w:p>
                                  <w:pPr>
                                    <w:pStyle w:val="7"/>
                                    <w:spacing w:before="1" w:line="230" w:lineRule="auto"/>
                                    <w:ind w:left="37" w:right="73"/>
                                    <w:rPr>
                                      <w:sz w:val="20"/>
                                    </w:rPr>
                                  </w:pPr>
                                  <w:r>
                                    <w:rPr>
                                      <w:sz w:val="20"/>
                                    </w:rPr>
                                    <w:t>及时公开农村危房改造补助农户名单</w:t>
                                  </w:r>
                                </w:p>
                              </w:tc>
                              <w:tc>
                                <w:tcPr>
                                  <w:tcW w:w="2139" w:type="dxa"/>
                                </w:tcPr>
                                <w:p>
                                  <w:pPr>
                                    <w:pStyle w:val="7"/>
                                    <w:spacing w:before="5" w:line="230" w:lineRule="auto"/>
                                    <w:ind w:left="39" w:right="60"/>
                                    <w:rPr>
                                      <w:sz w:val="20"/>
                                    </w:rPr>
                                  </w:pPr>
                                  <w:r>
                                    <w:rPr>
                                      <w:sz w:val="20"/>
                                    </w:rPr>
                                    <w:t>《住房城乡建设部 财政部 国务院扶贫办关于加强和完善建档立卡贫困户等重点对象农村危房改造若干问题的通</w:t>
                                  </w:r>
                                </w:p>
                                <w:p>
                                  <w:pPr>
                                    <w:pStyle w:val="7"/>
                                    <w:spacing w:line="188" w:lineRule="exact"/>
                                    <w:ind w:left="39"/>
                                    <w:rPr>
                                      <w:sz w:val="20"/>
                                    </w:rPr>
                                  </w:pPr>
                                  <w:r>
                                    <w:rPr>
                                      <w:sz w:val="20"/>
                                    </w:rPr>
                                    <w:t>知》等</w:t>
                                  </w:r>
                                </w:p>
                              </w:tc>
                              <w:tc>
                                <w:tcPr>
                                  <w:tcW w:w="994" w:type="dxa"/>
                                </w:tcPr>
                                <w:p>
                                  <w:pPr>
                                    <w:pStyle w:val="7"/>
                                    <w:spacing w:before="15"/>
                                    <w:rPr>
                                      <w:rFonts w:ascii="方正小标宋简体"/>
                                      <w:sz w:val="13"/>
                                    </w:rPr>
                                  </w:pPr>
                                </w:p>
                                <w:p>
                                  <w:pPr>
                                    <w:pStyle w:val="7"/>
                                    <w:spacing w:line="230" w:lineRule="auto"/>
                                    <w:ind w:left="36" w:right="127"/>
                                    <w:jc w:val="both"/>
                                    <w:rPr>
                                      <w:sz w:val="20"/>
                                    </w:rPr>
                                  </w:pPr>
                                  <w:r>
                                    <w:rPr>
                                      <w:sz w:val="20"/>
                                    </w:rPr>
                                    <w:t>分配结果确定后20 个工作日内</w:t>
                                  </w:r>
                                </w:p>
                              </w:tc>
                              <w:tc>
                                <w:tcPr>
                                  <w:tcW w:w="994" w:type="dxa"/>
                                </w:tcPr>
                                <w:p>
                                  <w:pPr>
                                    <w:pStyle w:val="7"/>
                                    <w:spacing w:before="11"/>
                                    <w:rPr>
                                      <w:rFonts w:ascii="方正小标宋简体"/>
                                      <w:sz w:val="20"/>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14"/>
                                    <w:rPr>
                                      <w:rFonts w:ascii="方正小标宋简体"/>
                                      <w:sz w:val="27"/>
                                    </w:rPr>
                                  </w:pPr>
                                </w:p>
                                <w:p>
                                  <w:pPr>
                                    <w:pStyle w:val="7"/>
                                    <w:numPr>
                                      <w:ilvl w:val="0"/>
                                      <w:numId w:val="4"/>
                                    </w:numPr>
                                    <w:tabs>
                                      <w:tab w:val="left" w:pos="240"/>
                                    </w:tabs>
                                    <w:spacing w:before="1"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5"/>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4"/>
                                    <w:rPr>
                                      <w:sz w:val="20"/>
                                    </w:rPr>
                                  </w:pPr>
                                  <w:r>
                                    <w:rPr>
                                      <w:w w:val="99"/>
                                      <w:sz w:val="20"/>
                                    </w:rPr>
                                    <w:t>√</w:t>
                                  </w:r>
                                </w:p>
                              </w:tc>
                              <w:tc>
                                <w:tcPr>
                                  <w:tcW w:w="526" w:type="dxa"/>
                                </w:tcPr>
                                <w:p>
                                  <w:pPr>
                                    <w:pStyle w:val="7"/>
                                    <w:rPr>
                                      <w:rFonts w:ascii="Times New Roman"/>
                                      <w:sz w:val="20"/>
                                    </w:rPr>
                                  </w:pP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3"/>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07" w:hRule="atLeast"/>
                              </w:trPr>
                              <w:tc>
                                <w:tcPr>
                                  <w:tcW w:w="386" w:type="dxa"/>
                                </w:tcPr>
                                <w:p>
                                  <w:pPr>
                                    <w:pStyle w:val="7"/>
                                    <w:rPr>
                                      <w:rFonts w:ascii="方正小标宋简体"/>
                                      <w:sz w:val="20"/>
                                    </w:rPr>
                                  </w:pPr>
                                </w:p>
                                <w:p>
                                  <w:pPr>
                                    <w:pStyle w:val="7"/>
                                    <w:spacing w:before="16"/>
                                    <w:rPr>
                                      <w:rFonts w:ascii="方正小标宋简体"/>
                                      <w:sz w:val="18"/>
                                    </w:rPr>
                                  </w:pPr>
                                </w:p>
                                <w:p>
                                  <w:pPr>
                                    <w:pStyle w:val="7"/>
                                    <w:ind w:left="35"/>
                                    <w:jc w:val="center"/>
                                    <w:rPr>
                                      <w:sz w:val="20"/>
                                    </w:rPr>
                                  </w:pPr>
                                  <w:r>
                                    <w:rPr>
                                      <w:w w:val="99"/>
                                      <w:sz w:val="20"/>
                                    </w:rPr>
                                    <w:t>5</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rPr>
                                      <w:rFonts w:ascii="方正小标宋简体"/>
                                      <w:sz w:val="20"/>
                                    </w:rPr>
                                  </w:pPr>
                                </w:p>
                                <w:p>
                                  <w:pPr>
                                    <w:pStyle w:val="7"/>
                                    <w:spacing w:before="16"/>
                                    <w:rPr>
                                      <w:rFonts w:ascii="方正小标宋简体"/>
                                      <w:sz w:val="18"/>
                                    </w:rPr>
                                  </w:pPr>
                                </w:p>
                                <w:p>
                                  <w:pPr>
                                    <w:pStyle w:val="7"/>
                                    <w:ind w:left="80" w:right="48"/>
                                    <w:jc w:val="center"/>
                                    <w:rPr>
                                      <w:sz w:val="20"/>
                                    </w:rPr>
                                  </w:pPr>
                                  <w:r>
                                    <w:rPr>
                                      <w:sz w:val="20"/>
                                    </w:rPr>
                                    <w:t>组织培训</w:t>
                                  </w:r>
                                </w:p>
                              </w:tc>
                              <w:tc>
                                <w:tcPr>
                                  <w:tcW w:w="2554" w:type="dxa"/>
                                </w:tcPr>
                                <w:p>
                                  <w:pPr>
                                    <w:pStyle w:val="7"/>
                                    <w:rPr>
                                      <w:rFonts w:ascii="方正小标宋简体"/>
                                      <w:sz w:val="20"/>
                                    </w:rPr>
                                  </w:pPr>
                                </w:p>
                                <w:p>
                                  <w:pPr>
                                    <w:pStyle w:val="7"/>
                                    <w:spacing w:before="8"/>
                                    <w:rPr>
                                      <w:rFonts w:ascii="方正小标宋简体"/>
                                      <w:sz w:val="12"/>
                                    </w:rPr>
                                  </w:pPr>
                                </w:p>
                                <w:p>
                                  <w:pPr>
                                    <w:pStyle w:val="7"/>
                                    <w:spacing w:line="230" w:lineRule="auto"/>
                                    <w:ind w:left="37" w:right="73"/>
                                    <w:rPr>
                                      <w:sz w:val="20"/>
                                    </w:rPr>
                                  </w:pPr>
                                  <w:r>
                                    <w:rPr>
                                      <w:sz w:val="20"/>
                                    </w:rPr>
                                    <w:t>组织开展农村建筑工匠培训文件</w:t>
                                  </w:r>
                                </w:p>
                              </w:tc>
                              <w:tc>
                                <w:tcPr>
                                  <w:tcW w:w="2139" w:type="dxa"/>
                                </w:tcPr>
                                <w:p>
                                  <w:pPr>
                                    <w:pStyle w:val="7"/>
                                    <w:spacing w:before="8"/>
                                    <w:rPr>
                                      <w:rFonts w:ascii="方正小标宋简体"/>
                                      <w:sz w:val="18"/>
                                    </w:rPr>
                                  </w:pPr>
                                </w:p>
                                <w:p>
                                  <w:pPr>
                                    <w:pStyle w:val="7"/>
                                    <w:spacing w:line="230" w:lineRule="auto"/>
                                    <w:ind w:left="39" w:right="60"/>
                                    <w:rPr>
                                      <w:sz w:val="20"/>
                                    </w:rPr>
                                  </w:pPr>
                                  <w:r>
                                    <w:rPr>
                                      <w:sz w:val="20"/>
                                    </w:rPr>
                                    <w:t>《住房城乡建设部 财政部 国务院扶贫办关于决战决胜脱贫攻坚进一步做好农村危房改造的通知》</w:t>
                                  </w:r>
                                </w:p>
                              </w:tc>
                              <w:tc>
                                <w:tcPr>
                                  <w:tcW w:w="994" w:type="dxa"/>
                                </w:tcPr>
                                <w:p>
                                  <w:pPr>
                                    <w:pStyle w:val="7"/>
                                    <w:spacing w:before="6"/>
                                    <w:rPr>
                                      <w:rFonts w:ascii="方正小标宋简体"/>
                                      <w:sz w:val="18"/>
                                    </w:rPr>
                                  </w:pPr>
                                </w:p>
                                <w:p>
                                  <w:pPr>
                                    <w:pStyle w:val="7"/>
                                    <w:spacing w:line="232" w:lineRule="auto"/>
                                    <w:ind w:left="36" w:right="127"/>
                                    <w:jc w:val="both"/>
                                    <w:rPr>
                                      <w:sz w:val="20"/>
                                    </w:rPr>
                                  </w:pPr>
                                  <w:r>
                                    <w:rPr>
                                      <w:sz w:val="20"/>
                                    </w:rPr>
                                    <w:t>信息形成(变更)20 个工作日内</w:t>
                                  </w:r>
                                </w:p>
                              </w:tc>
                              <w:tc>
                                <w:tcPr>
                                  <w:tcW w:w="994" w:type="dxa"/>
                                </w:tcPr>
                                <w:p>
                                  <w:pPr>
                                    <w:pStyle w:val="7"/>
                                    <w:spacing w:before="7"/>
                                    <w:rPr>
                                      <w:rFonts w:ascii="方正小标宋简体"/>
                                      <w:sz w:val="25"/>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方正小标宋简体"/>
                                      <w:sz w:val="20"/>
                                    </w:rPr>
                                  </w:pPr>
                                </w:p>
                                <w:p>
                                  <w:pPr>
                                    <w:pStyle w:val="7"/>
                                    <w:spacing w:before="8"/>
                                    <w:rPr>
                                      <w:rFonts w:ascii="方正小标宋简体"/>
                                      <w:sz w:val="12"/>
                                    </w:rPr>
                                  </w:pPr>
                                </w:p>
                                <w:p>
                                  <w:pPr>
                                    <w:pStyle w:val="7"/>
                                    <w:numPr>
                                      <w:ilvl w:val="0"/>
                                      <w:numId w:val="5"/>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方正小标宋简体"/>
                                      <w:sz w:val="20"/>
                                    </w:rPr>
                                  </w:pPr>
                                </w:p>
                                <w:p>
                                  <w:pPr>
                                    <w:pStyle w:val="7"/>
                                    <w:spacing w:before="16"/>
                                    <w:rPr>
                                      <w:rFonts w:ascii="方正小标宋简体"/>
                                      <w:sz w:val="18"/>
                                    </w:rPr>
                                  </w:pPr>
                                </w:p>
                                <w:p>
                                  <w:pPr>
                                    <w:pStyle w:val="7"/>
                                    <w:ind w:left="35"/>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16"/>
                                    <w:rPr>
                                      <w:rFonts w:ascii="方正小标宋简体"/>
                                      <w:sz w:val="18"/>
                                    </w:rPr>
                                  </w:pPr>
                                </w:p>
                                <w:p>
                                  <w:pPr>
                                    <w:pStyle w:val="7"/>
                                    <w:ind w:left="34"/>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16"/>
                                    <w:rPr>
                                      <w:rFonts w:ascii="方正小标宋简体"/>
                                      <w:sz w:val="18"/>
                                    </w:rPr>
                                  </w:pPr>
                                </w:p>
                                <w:p>
                                  <w:pPr>
                                    <w:pStyle w:val="7"/>
                                    <w:ind w:left="36"/>
                                    <w:rPr>
                                      <w:sz w:val="20"/>
                                    </w:rPr>
                                  </w:pPr>
                                  <w:r>
                                    <w:rPr>
                                      <w:w w:val="99"/>
                                      <w:sz w:val="20"/>
                                    </w:rPr>
                                    <w:t>√</w:t>
                                  </w:r>
                                </w:p>
                              </w:tc>
                              <w:tc>
                                <w:tcPr>
                                  <w:tcW w:w="526" w:type="dxa"/>
                                </w:tcPr>
                                <w:p>
                                  <w:pPr>
                                    <w:pStyle w:val="7"/>
                                    <w:rPr>
                                      <w:rFonts w:ascii="方正小标宋简体"/>
                                      <w:sz w:val="20"/>
                                    </w:rPr>
                                  </w:pPr>
                                </w:p>
                                <w:p>
                                  <w:pPr>
                                    <w:pStyle w:val="7"/>
                                    <w:spacing w:before="16"/>
                                    <w:rPr>
                                      <w:rFonts w:ascii="方正小标宋简体"/>
                                      <w:sz w:val="18"/>
                                    </w:rPr>
                                  </w:pPr>
                                </w:p>
                                <w:p>
                                  <w:pPr>
                                    <w:pStyle w:val="7"/>
                                    <w:ind w:left="33"/>
                                    <w:rPr>
                                      <w:sz w:val="20"/>
                                    </w:rPr>
                                  </w:pPr>
                                  <w:r>
                                    <w:rPr>
                                      <w:w w:val="99"/>
                                      <w:sz w:val="20"/>
                                    </w:rPr>
                                    <w:t>√</w:t>
                                  </w:r>
                                </w:p>
                              </w:tc>
                              <w:tc>
                                <w:tcPr>
                                  <w:tcW w:w="464" w:type="dxa"/>
                                </w:tcPr>
                                <w:p>
                                  <w:pPr>
                                    <w:pStyle w:val="7"/>
                                    <w:rPr>
                                      <w:rFonts w:ascii="Times New Roman"/>
                                      <w:sz w:val="20"/>
                                    </w:rPr>
                                  </w:pPr>
                                </w:p>
                              </w:tc>
                            </w:tr>
                          </w:tbl>
                          <w:p>
                            <w:pPr>
                              <w:pStyle w:val="2"/>
                              <w:spacing w:before="0"/>
                            </w:pPr>
                          </w:p>
                        </w:txbxContent>
                      </wps:txbx>
                      <wps:bodyPr lIns="0" tIns="0" rIns="0" bIns="0" upright="true"/>
                    </wps:wsp>
                  </a:graphicData>
                </a:graphic>
              </wp:anchor>
            </w:drawing>
          </mc:Choice>
          <mc:Fallback>
            <w:pict>
              <v:shape id="文本框 2" o:spid="_x0000_s1026" o:spt="202" type="#_x0000_t202" style="position:absolute;left:0pt;margin-left:56.15pt;margin-top:31.85pt;height:420.5pt;width:721.45pt;mso-position-horizontal-relative:page;z-index:251658240;mso-width-relative:page;mso-height-relative:page;" filled="f" stroked="f" coordsize="21600,21600" o:gfxdata="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ymR/0doAAAALAQAADwAAAAAAAAABACAAAAA4AAAAZHJzL2Rvd25yZXYueG1sUEsB&#10;AhQAFAAAAAgAh07iQMJnubOkAQAAKwMAAA4AAAAAAAAAAQAgAAAAPwEAAGRycy9lMm9Eb2MueG1s&#10;UEsFBgAAAAAGAAYAWQEAAFUFAAAAAA==&#10;">
                <v:fill on="f" focussize="0,0"/>
                <v:stroke on="f"/>
                <v:imagedata o:title=""/>
                <o:lock v:ext="edit" aspectratio="f"/>
                <v:textbox inset="0mm,0mm,0mm,0mm">
                  <w:txbxContent>
                    <w:tbl>
                      <w:tblPr>
                        <w:tblStyle w:val="3"/>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86"/>
                        <w:gridCol w:w="648"/>
                        <w:gridCol w:w="1008"/>
                        <w:gridCol w:w="994"/>
                        <w:gridCol w:w="2554"/>
                        <w:gridCol w:w="2139"/>
                        <w:gridCol w:w="994"/>
                        <w:gridCol w:w="994"/>
                        <w:gridCol w:w="994"/>
                        <w:gridCol w:w="526"/>
                        <w:gridCol w:w="526"/>
                        <w:gridCol w:w="526"/>
                        <w:gridCol w:w="526"/>
                        <w:gridCol w:w="526"/>
                        <w:gridCol w:w="526"/>
                        <w:gridCol w:w="46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386" w:type="dxa"/>
                            <w:vMerge w:val="restart"/>
                          </w:tcPr>
                          <w:p>
                            <w:pPr>
                              <w:pStyle w:val="7"/>
                              <w:spacing w:before="7"/>
                              <w:rPr>
                                <w:rFonts w:ascii="方正小标宋简体"/>
                                <w:sz w:val="25"/>
                              </w:rPr>
                            </w:pPr>
                          </w:p>
                          <w:p>
                            <w:pPr>
                              <w:pStyle w:val="7"/>
                              <w:spacing w:line="230" w:lineRule="auto"/>
                              <w:ind w:left="97" w:right="67"/>
                              <w:rPr>
                                <w:rFonts w:hint="eastAsia" w:ascii="黑体" w:eastAsia="黑体"/>
                                <w:b/>
                                <w:sz w:val="20"/>
                              </w:rPr>
                            </w:pPr>
                            <w:r>
                              <w:rPr>
                                <w:rFonts w:hint="eastAsia" w:ascii="黑体" w:eastAsia="黑体"/>
                                <w:b/>
                                <w:sz w:val="20"/>
                              </w:rPr>
                              <w:t>序号</w:t>
                            </w:r>
                          </w:p>
                        </w:tc>
                        <w:tc>
                          <w:tcPr>
                            <w:tcW w:w="648" w:type="dxa"/>
                            <w:vMerge w:val="restart"/>
                          </w:tcPr>
                          <w:p>
                            <w:pPr>
                              <w:pStyle w:val="7"/>
                              <w:rPr>
                                <w:rFonts w:ascii="方正小标宋简体"/>
                                <w:sz w:val="20"/>
                              </w:rPr>
                            </w:pPr>
                          </w:p>
                          <w:p>
                            <w:pPr>
                              <w:pStyle w:val="7"/>
                              <w:spacing w:before="17"/>
                              <w:rPr>
                                <w:rFonts w:ascii="方正小标宋简体"/>
                                <w:sz w:val="11"/>
                              </w:rPr>
                            </w:pPr>
                          </w:p>
                          <w:p>
                            <w:pPr>
                              <w:pStyle w:val="7"/>
                              <w:ind w:left="129"/>
                              <w:rPr>
                                <w:rFonts w:hint="eastAsia" w:ascii="黑体" w:eastAsia="黑体"/>
                                <w:b/>
                                <w:sz w:val="20"/>
                              </w:rPr>
                            </w:pPr>
                            <w:r>
                              <w:rPr>
                                <w:rFonts w:hint="eastAsia" w:ascii="黑体" w:eastAsia="黑体"/>
                                <w:b/>
                                <w:sz w:val="20"/>
                              </w:rPr>
                              <w:t>过程</w:t>
                            </w:r>
                          </w:p>
                        </w:tc>
                        <w:tc>
                          <w:tcPr>
                            <w:tcW w:w="2002" w:type="dxa"/>
                            <w:gridSpan w:val="2"/>
                          </w:tcPr>
                          <w:p>
                            <w:pPr>
                              <w:pStyle w:val="7"/>
                              <w:spacing w:before="83"/>
                              <w:ind w:left="602"/>
                              <w:rPr>
                                <w:rFonts w:hint="eastAsia" w:ascii="黑体" w:eastAsia="黑体"/>
                                <w:b/>
                                <w:sz w:val="20"/>
                              </w:rPr>
                            </w:pPr>
                            <w:r>
                              <w:rPr>
                                <w:rFonts w:hint="eastAsia" w:ascii="黑体" w:eastAsia="黑体"/>
                                <w:b/>
                                <w:sz w:val="20"/>
                              </w:rPr>
                              <w:t>公开事项</w:t>
                            </w:r>
                          </w:p>
                        </w:tc>
                        <w:tc>
                          <w:tcPr>
                            <w:tcW w:w="2554" w:type="dxa"/>
                            <w:vMerge w:val="restart"/>
                          </w:tcPr>
                          <w:p>
                            <w:pPr>
                              <w:pStyle w:val="7"/>
                              <w:rPr>
                                <w:rFonts w:ascii="方正小标宋简体"/>
                                <w:sz w:val="20"/>
                              </w:rPr>
                            </w:pPr>
                          </w:p>
                          <w:p>
                            <w:pPr>
                              <w:pStyle w:val="7"/>
                              <w:spacing w:before="17"/>
                              <w:rPr>
                                <w:rFonts w:ascii="方正小标宋简体"/>
                                <w:sz w:val="11"/>
                              </w:rPr>
                            </w:pPr>
                          </w:p>
                          <w:p>
                            <w:pPr>
                              <w:pStyle w:val="7"/>
                              <w:ind w:left="861" w:right="829"/>
                              <w:jc w:val="center"/>
                              <w:rPr>
                                <w:rFonts w:hint="eastAsia" w:ascii="黑体" w:eastAsia="黑体"/>
                                <w:b/>
                                <w:sz w:val="20"/>
                              </w:rPr>
                            </w:pPr>
                            <w:r>
                              <w:rPr>
                                <w:rFonts w:hint="eastAsia" w:ascii="黑体" w:eastAsia="黑体"/>
                                <w:b/>
                                <w:sz w:val="20"/>
                              </w:rPr>
                              <w:t>公开内容</w:t>
                            </w:r>
                          </w:p>
                        </w:tc>
                        <w:tc>
                          <w:tcPr>
                            <w:tcW w:w="2139" w:type="dxa"/>
                            <w:vMerge w:val="restart"/>
                          </w:tcPr>
                          <w:p>
                            <w:pPr>
                              <w:pStyle w:val="7"/>
                              <w:rPr>
                                <w:rFonts w:ascii="方正小标宋简体"/>
                                <w:sz w:val="20"/>
                              </w:rPr>
                            </w:pPr>
                          </w:p>
                          <w:p>
                            <w:pPr>
                              <w:pStyle w:val="7"/>
                              <w:spacing w:before="17"/>
                              <w:rPr>
                                <w:rFonts w:ascii="方正小标宋简体"/>
                                <w:sz w:val="11"/>
                              </w:rPr>
                            </w:pPr>
                          </w:p>
                          <w:p>
                            <w:pPr>
                              <w:pStyle w:val="7"/>
                              <w:ind w:left="668"/>
                              <w:rPr>
                                <w:rFonts w:hint="eastAsia" w:ascii="黑体" w:eastAsia="黑体"/>
                                <w:b/>
                                <w:sz w:val="20"/>
                              </w:rPr>
                            </w:pPr>
                            <w:r>
                              <w:rPr>
                                <w:rFonts w:hint="eastAsia" w:ascii="黑体" w:eastAsia="黑体"/>
                                <w:b/>
                                <w:sz w:val="20"/>
                              </w:rPr>
                              <w:t>公开依据</w:t>
                            </w:r>
                          </w:p>
                        </w:tc>
                        <w:tc>
                          <w:tcPr>
                            <w:tcW w:w="994" w:type="dxa"/>
                            <w:vMerge w:val="restart"/>
                          </w:tcPr>
                          <w:p>
                            <w:pPr>
                              <w:pStyle w:val="7"/>
                              <w:rPr>
                                <w:rFonts w:ascii="方正小标宋简体"/>
                                <w:sz w:val="20"/>
                              </w:rPr>
                            </w:pPr>
                          </w:p>
                          <w:p>
                            <w:pPr>
                              <w:pStyle w:val="7"/>
                              <w:spacing w:before="17"/>
                              <w:rPr>
                                <w:rFonts w:ascii="方正小标宋简体"/>
                                <w:sz w:val="11"/>
                              </w:rPr>
                            </w:pPr>
                          </w:p>
                          <w:p>
                            <w:pPr>
                              <w:pStyle w:val="7"/>
                              <w:ind w:left="96"/>
                              <w:rPr>
                                <w:rFonts w:hint="eastAsia" w:ascii="黑体" w:eastAsia="黑体"/>
                                <w:b/>
                                <w:sz w:val="20"/>
                              </w:rPr>
                            </w:pPr>
                            <w:r>
                              <w:rPr>
                                <w:rFonts w:hint="eastAsia" w:ascii="黑体" w:eastAsia="黑体"/>
                                <w:b/>
                                <w:sz w:val="20"/>
                              </w:rPr>
                              <w:t>公开时限</w:t>
                            </w:r>
                          </w:p>
                        </w:tc>
                        <w:tc>
                          <w:tcPr>
                            <w:tcW w:w="994" w:type="dxa"/>
                            <w:vMerge w:val="restart"/>
                          </w:tcPr>
                          <w:p>
                            <w:pPr>
                              <w:pStyle w:val="7"/>
                              <w:rPr>
                                <w:rFonts w:ascii="方正小标宋简体"/>
                                <w:sz w:val="20"/>
                              </w:rPr>
                            </w:pPr>
                          </w:p>
                          <w:p>
                            <w:pPr>
                              <w:pStyle w:val="7"/>
                              <w:spacing w:before="17"/>
                              <w:rPr>
                                <w:rFonts w:ascii="方正小标宋简体"/>
                                <w:sz w:val="11"/>
                              </w:rPr>
                            </w:pPr>
                          </w:p>
                          <w:p>
                            <w:pPr>
                              <w:pStyle w:val="7"/>
                              <w:ind w:left="96"/>
                              <w:rPr>
                                <w:rFonts w:hint="eastAsia" w:ascii="黑体" w:eastAsia="黑体"/>
                                <w:b/>
                                <w:sz w:val="20"/>
                              </w:rPr>
                            </w:pPr>
                            <w:r>
                              <w:rPr>
                                <w:rFonts w:hint="eastAsia" w:ascii="黑体" w:eastAsia="黑体"/>
                                <w:b/>
                                <w:sz w:val="20"/>
                              </w:rPr>
                              <w:t>公开主体</w:t>
                            </w:r>
                          </w:p>
                        </w:tc>
                        <w:tc>
                          <w:tcPr>
                            <w:tcW w:w="994" w:type="dxa"/>
                            <w:vMerge w:val="restart"/>
                          </w:tcPr>
                          <w:p>
                            <w:pPr>
                              <w:pStyle w:val="7"/>
                              <w:rPr>
                                <w:rFonts w:ascii="方正小标宋简体"/>
                                <w:sz w:val="20"/>
                              </w:rPr>
                            </w:pPr>
                          </w:p>
                          <w:p>
                            <w:pPr>
                              <w:pStyle w:val="7"/>
                              <w:spacing w:before="5"/>
                              <w:rPr>
                                <w:rFonts w:ascii="方正小标宋简体"/>
                                <w:sz w:val="12"/>
                              </w:rPr>
                            </w:pPr>
                          </w:p>
                          <w:p>
                            <w:pPr>
                              <w:pStyle w:val="7"/>
                              <w:spacing w:line="232" w:lineRule="auto"/>
                              <w:ind w:left="196" w:right="65" w:hanging="101"/>
                              <w:rPr>
                                <w:rFonts w:hint="eastAsia" w:ascii="黑体" w:eastAsia="黑体"/>
                                <w:b/>
                                <w:sz w:val="20"/>
                              </w:rPr>
                            </w:pPr>
                            <w:r>
                              <w:rPr>
                                <w:rFonts w:hint="eastAsia" w:ascii="黑体" w:eastAsia="黑体"/>
                                <w:b/>
                                <w:sz w:val="20"/>
                              </w:rPr>
                              <w:t>公开渠道和载体</w:t>
                            </w:r>
                          </w:p>
                        </w:tc>
                        <w:tc>
                          <w:tcPr>
                            <w:tcW w:w="1052" w:type="dxa"/>
                            <w:gridSpan w:val="2"/>
                          </w:tcPr>
                          <w:p>
                            <w:pPr>
                              <w:pStyle w:val="7"/>
                              <w:spacing w:before="83"/>
                              <w:ind w:left="121"/>
                              <w:rPr>
                                <w:rFonts w:hint="eastAsia" w:ascii="黑体" w:eastAsia="黑体"/>
                                <w:b/>
                                <w:sz w:val="20"/>
                              </w:rPr>
                            </w:pPr>
                            <w:r>
                              <w:rPr>
                                <w:rFonts w:hint="eastAsia" w:ascii="黑体" w:eastAsia="黑体"/>
                                <w:b/>
                                <w:sz w:val="20"/>
                              </w:rPr>
                              <w:t>公开对象</w:t>
                            </w:r>
                          </w:p>
                        </w:tc>
                        <w:tc>
                          <w:tcPr>
                            <w:tcW w:w="1052" w:type="dxa"/>
                            <w:gridSpan w:val="2"/>
                          </w:tcPr>
                          <w:p>
                            <w:pPr>
                              <w:pStyle w:val="7"/>
                              <w:spacing w:before="83"/>
                              <w:ind w:left="121"/>
                              <w:rPr>
                                <w:rFonts w:hint="eastAsia" w:ascii="黑体" w:eastAsia="黑体"/>
                                <w:b/>
                                <w:sz w:val="20"/>
                              </w:rPr>
                            </w:pPr>
                            <w:r>
                              <w:rPr>
                                <w:rFonts w:hint="eastAsia" w:ascii="黑体" w:eastAsia="黑体"/>
                                <w:b/>
                                <w:sz w:val="20"/>
                              </w:rPr>
                              <w:t>公开方式</w:t>
                            </w:r>
                          </w:p>
                        </w:tc>
                        <w:tc>
                          <w:tcPr>
                            <w:tcW w:w="1516" w:type="dxa"/>
                            <w:gridSpan w:val="3"/>
                          </w:tcPr>
                          <w:p>
                            <w:pPr>
                              <w:pStyle w:val="7"/>
                              <w:spacing w:before="83"/>
                              <w:ind w:left="391"/>
                              <w:rPr>
                                <w:rFonts w:hint="eastAsia" w:ascii="黑体" w:eastAsia="黑体"/>
                                <w:b/>
                                <w:sz w:val="20"/>
                              </w:rPr>
                            </w:pPr>
                            <w:r>
                              <w:rPr>
                                <w:rFonts w:hint="eastAsia" w:ascii="黑体" w:eastAsia="黑体"/>
                                <w:b/>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386"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1008" w:type="dxa"/>
                          </w:tcPr>
                          <w:p>
                            <w:pPr>
                              <w:pStyle w:val="7"/>
                              <w:rPr>
                                <w:rFonts w:ascii="方正小标宋简体"/>
                                <w:sz w:val="20"/>
                              </w:rPr>
                            </w:pPr>
                          </w:p>
                          <w:p>
                            <w:pPr>
                              <w:pStyle w:val="7"/>
                              <w:spacing w:before="1"/>
                              <w:ind w:left="105"/>
                              <w:rPr>
                                <w:rFonts w:hint="eastAsia" w:ascii="黑体" w:eastAsia="黑体"/>
                                <w:b/>
                                <w:sz w:val="20"/>
                              </w:rPr>
                            </w:pPr>
                            <w:r>
                              <w:rPr>
                                <w:rFonts w:hint="eastAsia" w:ascii="黑体" w:eastAsia="黑体"/>
                                <w:b/>
                                <w:sz w:val="20"/>
                              </w:rPr>
                              <w:t>一级事项</w:t>
                            </w:r>
                          </w:p>
                        </w:tc>
                        <w:tc>
                          <w:tcPr>
                            <w:tcW w:w="994" w:type="dxa"/>
                          </w:tcPr>
                          <w:p>
                            <w:pPr>
                              <w:pStyle w:val="7"/>
                              <w:rPr>
                                <w:rFonts w:ascii="方正小标宋简体"/>
                                <w:sz w:val="20"/>
                              </w:rPr>
                            </w:pPr>
                          </w:p>
                          <w:p>
                            <w:pPr>
                              <w:pStyle w:val="7"/>
                              <w:spacing w:before="1"/>
                              <w:ind w:left="82" w:right="48"/>
                              <w:jc w:val="center"/>
                              <w:rPr>
                                <w:rFonts w:hint="eastAsia" w:ascii="黑体" w:eastAsia="黑体"/>
                                <w:b/>
                                <w:sz w:val="20"/>
                              </w:rPr>
                            </w:pPr>
                            <w:r>
                              <w:rPr>
                                <w:rFonts w:hint="eastAsia" w:ascii="黑体" w:eastAsia="黑体"/>
                                <w:b/>
                                <w:sz w:val="20"/>
                              </w:rPr>
                              <w:t>二级事项</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526" w:type="dxa"/>
                          </w:tcPr>
                          <w:p>
                            <w:pPr>
                              <w:pStyle w:val="7"/>
                              <w:spacing w:before="10"/>
                              <w:rPr>
                                <w:rFonts w:ascii="方正小标宋简体"/>
                                <w:sz w:val="13"/>
                              </w:rPr>
                            </w:pPr>
                          </w:p>
                          <w:p>
                            <w:pPr>
                              <w:pStyle w:val="7"/>
                              <w:spacing w:line="230" w:lineRule="auto"/>
                              <w:ind w:left="167" w:right="36" w:hanging="103"/>
                              <w:rPr>
                                <w:rFonts w:hint="eastAsia" w:ascii="黑体" w:eastAsia="黑体"/>
                                <w:b/>
                                <w:sz w:val="20"/>
                              </w:rPr>
                            </w:pPr>
                            <w:r>
                              <w:rPr>
                                <w:rFonts w:hint="eastAsia" w:ascii="黑体" w:eastAsia="黑体"/>
                                <w:b/>
                                <w:sz w:val="20"/>
                              </w:rPr>
                              <w:t>全社会</w:t>
                            </w:r>
                          </w:p>
                        </w:tc>
                        <w:tc>
                          <w:tcPr>
                            <w:tcW w:w="526" w:type="dxa"/>
                          </w:tcPr>
                          <w:p>
                            <w:pPr>
                              <w:pStyle w:val="7"/>
                              <w:spacing w:before="10"/>
                              <w:rPr>
                                <w:rFonts w:ascii="方正小标宋简体"/>
                                <w:sz w:val="13"/>
                              </w:rPr>
                            </w:pPr>
                          </w:p>
                          <w:p>
                            <w:pPr>
                              <w:pStyle w:val="7"/>
                              <w:spacing w:line="230" w:lineRule="auto"/>
                              <w:ind w:left="63" w:right="37"/>
                              <w:rPr>
                                <w:rFonts w:hint="eastAsia" w:ascii="黑体" w:eastAsia="黑体"/>
                                <w:b/>
                                <w:sz w:val="20"/>
                              </w:rPr>
                            </w:pPr>
                            <w:r>
                              <w:rPr>
                                <w:rFonts w:hint="eastAsia" w:ascii="黑体" w:eastAsia="黑体"/>
                                <w:b/>
                                <w:sz w:val="20"/>
                              </w:rPr>
                              <w:t>特定群体</w:t>
                            </w:r>
                          </w:p>
                        </w:tc>
                        <w:tc>
                          <w:tcPr>
                            <w:tcW w:w="526" w:type="dxa"/>
                          </w:tcPr>
                          <w:p>
                            <w:pPr>
                              <w:pStyle w:val="7"/>
                              <w:rPr>
                                <w:rFonts w:ascii="方正小标宋简体"/>
                                <w:sz w:val="20"/>
                              </w:rPr>
                            </w:pPr>
                          </w:p>
                          <w:p>
                            <w:pPr>
                              <w:pStyle w:val="7"/>
                              <w:spacing w:before="1"/>
                              <w:ind w:left="63"/>
                              <w:rPr>
                                <w:rFonts w:hint="eastAsia" w:ascii="黑体" w:eastAsia="黑体"/>
                                <w:b/>
                                <w:sz w:val="20"/>
                              </w:rPr>
                            </w:pPr>
                            <w:r>
                              <w:rPr>
                                <w:rFonts w:hint="eastAsia" w:ascii="黑体" w:eastAsia="黑体"/>
                                <w:b/>
                                <w:sz w:val="20"/>
                              </w:rPr>
                              <w:t>主动</w:t>
                            </w:r>
                          </w:p>
                        </w:tc>
                        <w:tc>
                          <w:tcPr>
                            <w:tcW w:w="526" w:type="dxa"/>
                          </w:tcPr>
                          <w:p>
                            <w:pPr>
                              <w:pStyle w:val="7"/>
                              <w:spacing w:before="10"/>
                              <w:rPr>
                                <w:rFonts w:ascii="方正小标宋简体"/>
                                <w:sz w:val="13"/>
                              </w:rPr>
                            </w:pPr>
                          </w:p>
                          <w:p>
                            <w:pPr>
                              <w:pStyle w:val="7"/>
                              <w:spacing w:line="230" w:lineRule="auto"/>
                              <w:ind w:left="166" w:right="37" w:hanging="103"/>
                              <w:rPr>
                                <w:rFonts w:hint="eastAsia" w:ascii="黑体" w:eastAsia="黑体"/>
                                <w:b/>
                                <w:sz w:val="20"/>
                              </w:rPr>
                            </w:pPr>
                            <w:r>
                              <w:rPr>
                                <w:rFonts w:hint="eastAsia" w:ascii="黑体" w:eastAsia="黑体"/>
                                <w:b/>
                                <w:sz w:val="20"/>
                              </w:rPr>
                              <w:t>依申请</w:t>
                            </w:r>
                          </w:p>
                        </w:tc>
                        <w:tc>
                          <w:tcPr>
                            <w:tcW w:w="526" w:type="dxa"/>
                          </w:tcPr>
                          <w:p>
                            <w:pPr>
                              <w:pStyle w:val="7"/>
                              <w:rPr>
                                <w:rFonts w:ascii="方正小标宋简体"/>
                                <w:sz w:val="20"/>
                              </w:rPr>
                            </w:pPr>
                          </w:p>
                          <w:p>
                            <w:pPr>
                              <w:pStyle w:val="7"/>
                              <w:spacing w:before="1"/>
                              <w:ind w:left="62"/>
                              <w:rPr>
                                <w:rFonts w:hint="eastAsia" w:ascii="黑体" w:eastAsia="黑体"/>
                                <w:b/>
                                <w:sz w:val="20"/>
                              </w:rPr>
                            </w:pPr>
                            <w:r>
                              <w:rPr>
                                <w:rFonts w:hint="eastAsia" w:ascii="黑体" w:eastAsia="黑体"/>
                                <w:b/>
                                <w:sz w:val="20"/>
                              </w:rPr>
                              <w:t>县级</w:t>
                            </w:r>
                          </w:p>
                        </w:tc>
                        <w:tc>
                          <w:tcPr>
                            <w:tcW w:w="526" w:type="dxa"/>
                          </w:tcPr>
                          <w:p>
                            <w:pPr>
                              <w:pStyle w:val="7"/>
                              <w:rPr>
                                <w:rFonts w:ascii="方正小标宋简体"/>
                                <w:sz w:val="20"/>
                              </w:rPr>
                            </w:pPr>
                          </w:p>
                          <w:p>
                            <w:pPr>
                              <w:pStyle w:val="7"/>
                              <w:spacing w:before="1"/>
                              <w:ind w:left="62"/>
                              <w:rPr>
                                <w:rFonts w:hint="eastAsia" w:ascii="黑体" w:eastAsia="黑体"/>
                                <w:b/>
                                <w:sz w:val="20"/>
                              </w:rPr>
                            </w:pPr>
                            <w:r>
                              <w:rPr>
                                <w:rFonts w:hint="eastAsia" w:ascii="黑体" w:eastAsia="黑体"/>
                                <w:b/>
                                <w:sz w:val="20"/>
                              </w:rPr>
                              <w:t>乡级</w:t>
                            </w:r>
                          </w:p>
                        </w:tc>
                        <w:tc>
                          <w:tcPr>
                            <w:tcW w:w="464" w:type="dxa"/>
                          </w:tcPr>
                          <w:p>
                            <w:pPr>
                              <w:pStyle w:val="7"/>
                              <w:rPr>
                                <w:rFonts w:ascii="方正小标宋简体"/>
                                <w:sz w:val="20"/>
                              </w:rPr>
                            </w:pPr>
                          </w:p>
                          <w:p>
                            <w:pPr>
                              <w:pStyle w:val="7"/>
                              <w:spacing w:before="1"/>
                              <w:ind w:left="69"/>
                              <w:rPr>
                                <w:rFonts w:hint="eastAsia" w:ascii="黑体" w:eastAsia="黑体"/>
                                <w:b/>
                                <w:sz w:val="20"/>
                              </w:rPr>
                            </w:pPr>
                            <w:r>
                              <w:rPr>
                                <w:rFonts w:hint="eastAsia" w:ascii="黑体" w:eastAsia="黑体"/>
                                <w:b/>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4"/>
                              <w:rPr>
                                <w:rFonts w:ascii="方正小标宋简体"/>
                                <w:sz w:val="29"/>
                              </w:rPr>
                            </w:pPr>
                          </w:p>
                          <w:p>
                            <w:pPr>
                              <w:pStyle w:val="7"/>
                              <w:ind w:left="35"/>
                              <w:jc w:val="center"/>
                              <w:rPr>
                                <w:sz w:val="20"/>
                              </w:rPr>
                            </w:pPr>
                            <w:r>
                              <w:rPr>
                                <w:w w:val="99"/>
                                <w:sz w:val="20"/>
                              </w:rPr>
                              <w:t>1</w:t>
                            </w:r>
                          </w:p>
                        </w:tc>
                        <w:tc>
                          <w:tcPr>
                            <w:tcW w:w="64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0"/>
                              <w:rPr>
                                <w:rFonts w:ascii="方正小标宋简体"/>
                                <w:sz w:val="23"/>
                              </w:rPr>
                            </w:pPr>
                          </w:p>
                          <w:p>
                            <w:pPr>
                              <w:pStyle w:val="7"/>
                              <w:ind w:left="131"/>
                              <w:rPr>
                                <w:sz w:val="20"/>
                              </w:rPr>
                            </w:pPr>
                            <w:r>
                              <w:rPr>
                                <w:sz w:val="20"/>
                              </w:rPr>
                              <w:t>决策</w:t>
                            </w:r>
                          </w:p>
                        </w:tc>
                        <w:tc>
                          <w:tcPr>
                            <w:tcW w:w="1008" w:type="dxa"/>
                          </w:tcPr>
                          <w:p>
                            <w:pPr>
                              <w:pStyle w:val="7"/>
                              <w:spacing w:before="6"/>
                              <w:rPr>
                                <w:rFonts w:ascii="方正小标宋简体"/>
                                <w:sz w:val="23"/>
                              </w:rPr>
                            </w:pPr>
                          </w:p>
                          <w:p>
                            <w:pPr>
                              <w:pStyle w:val="7"/>
                              <w:spacing w:line="230" w:lineRule="auto"/>
                              <w:ind w:left="311" w:right="273"/>
                              <w:rPr>
                                <w:sz w:val="20"/>
                              </w:rPr>
                            </w:pPr>
                            <w:r>
                              <w:rPr>
                                <w:sz w:val="20"/>
                              </w:rPr>
                              <w:t>部门文件</w:t>
                            </w:r>
                          </w:p>
                        </w:tc>
                        <w:tc>
                          <w:tcPr>
                            <w:tcW w:w="994" w:type="dxa"/>
                          </w:tcPr>
                          <w:p>
                            <w:pPr>
                              <w:pStyle w:val="7"/>
                              <w:spacing w:before="3"/>
                              <w:rPr>
                                <w:rFonts w:ascii="方正小标宋简体"/>
                                <w:sz w:val="16"/>
                              </w:rPr>
                            </w:pPr>
                          </w:p>
                          <w:p>
                            <w:pPr>
                              <w:pStyle w:val="7"/>
                              <w:spacing w:line="232" w:lineRule="auto"/>
                              <w:ind w:left="100" w:right="66"/>
                              <w:jc w:val="center"/>
                              <w:rPr>
                                <w:sz w:val="20"/>
                              </w:rPr>
                            </w:pPr>
                            <w:r>
                              <w:rPr>
                                <w:sz w:val="20"/>
                              </w:rPr>
                              <w:t>农村危房改造相关文件</w:t>
                            </w:r>
                          </w:p>
                        </w:tc>
                        <w:tc>
                          <w:tcPr>
                            <w:tcW w:w="2554" w:type="dxa"/>
                          </w:tcPr>
                          <w:p>
                            <w:pPr>
                              <w:pStyle w:val="7"/>
                              <w:spacing w:before="6"/>
                              <w:rPr>
                                <w:rFonts w:ascii="方正小标宋简体"/>
                                <w:sz w:val="23"/>
                              </w:rPr>
                            </w:pPr>
                          </w:p>
                          <w:p>
                            <w:pPr>
                              <w:pStyle w:val="7"/>
                              <w:spacing w:line="230" w:lineRule="auto"/>
                              <w:ind w:left="37" w:right="73"/>
                              <w:rPr>
                                <w:sz w:val="20"/>
                              </w:rPr>
                            </w:pPr>
                            <w:r>
                              <w:rPr>
                                <w:sz w:val="20"/>
                              </w:rPr>
                              <w:t>文件分类生成日期标题文号有效性关键词和具体内容等</w:t>
                            </w:r>
                          </w:p>
                        </w:tc>
                        <w:tc>
                          <w:tcPr>
                            <w:tcW w:w="2139" w:type="dxa"/>
                            <w:vMerge w:val="restart"/>
                          </w:tcPr>
                          <w:p>
                            <w:pPr>
                              <w:pStyle w:val="7"/>
                              <w:spacing w:before="3"/>
                              <w:rPr>
                                <w:rFonts w:ascii="方正小标宋简体"/>
                                <w:sz w:val="13"/>
                              </w:rPr>
                            </w:pPr>
                          </w:p>
                          <w:p>
                            <w:pPr>
                              <w:pStyle w:val="7"/>
                              <w:spacing w:line="232" w:lineRule="auto"/>
                              <w:ind w:left="39" w:right="60"/>
                              <w:rPr>
                                <w:sz w:val="20"/>
                              </w:rPr>
                            </w:pPr>
                            <w:r>
                              <w:rPr>
                                <w:sz w:val="20"/>
                              </w:rPr>
                              <w:t>《中华人民共和国政府</w:t>
                            </w:r>
                            <w:r>
                              <w:rPr>
                                <w:spacing w:val="2"/>
                                <w:sz w:val="20"/>
                              </w:rPr>
                              <w:t>信息公开条例》</w:t>
                            </w:r>
                          </w:p>
                          <w:p>
                            <w:pPr>
                              <w:pStyle w:val="7"/>
                              <w:spacing w:line="230" w:lineRule="auto"/>
                              <w:ind w:left="39" w:right="60"/>
                              <w:jc w:val="both"/>
                              <w:rPr>
                                <w:sz w:val="20"/>
                              </w:rPr>
                            </w:pPr>
                            <w:r>
                              <w:rPr>
                                <w:sz w:val="20"/>
                              </w:rPr>
                              <w:t>《中共中央办公厅国务院办公厅印发〈关于全面推进政务公开工作的意见〉的通知》</w:t>
                            </w:r>
                          </w:p>
                          <w:p>
                            <w:pPr>
                              <w:pStyle w:val="7"/>
                              <w:spacing w:line="232" w:lineRule="auto"/>
                              <w:ind w:left="39" w:right="60"/>
                              <w:rPr>
                                <w:sz w:val="20"/>
                              </w:rPr>
                            </w:pPr>
                            <w:r>
                              <w:rPr>
                                <w:sz w:val="20"/>
                              </w:rPr>
                              <w:t>《中共中央办公厅 国务院办公厅关于建立健全信息发布和政策解读机制的意见》</w:t>
                            </w:r>
                          </w:p>
                          <w:p>
                            <w:pPr>
                              <w:pStyle w:val="7"/>
                              <w:spacing w:line="232" w:lineRule="auto"/>
                              <w:ind w:left="39" w:right="60"/>
                              <w:jc w:val="both"/>
                              <w:rPr>
                                <w:sz w:val="20"/>
                              </w:rPr>
                            </w:pPr>
                            <w:r>
                              <w:rPr>
                                <w:sz w:val="20"/>
                              </w:rPr>
                              <w:t>《国务院办公厅印发〈关于全面推进政务公开工作的意见〉实施细则的通知》</w:t>
                            </w:r>
                          </w:p>
                        </w:tc>
                        <w:tc>
                          <w:tcPr>
                            <w:tcW w:w="994" w:type="dxa"/>
                          </w:tcPr>
                          <w:p>
                            <w:pPr>
                              <w:pStyle w:val="7"/>
                              <w:spacing w:before="166" w:line="230" w:lineRule="auto"/>
                              <w:ind w:left="36" w:right="127"/>
                              <w:jc w:val="both"/>
                              <w:rPr>
                                <w:sz w:val="20"/>
                              </w:rPr>
                            </w:pPr>
                            <w:r>
                              <w:rPr>
                                <w:sz w:val="20"/>
                              </w:rPr>
                              <w:t>信息形成(变更)20 个工作日内</w:t>
                            </w:r>
                          </w:p>
                        </w:tc>
                        <w:tc>
                          <w:tcPr>
                            <w:tcW w:w="994" w:type="dxa"/>
                          </w:tcPr>
                          <w:p>
                            <w:pPr>
                              <w:pStyle w:val="7"/>
                              <w:spacing w:before="3"/>
                              <w:rPr>
                                <w:rFonts w:ascii="方正小标宋简体"/>
                                <w:sz w:val="16"/>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6"/>
                              <w:rPr>
                                <w:rFonts w:ascii="方正小标宋简体"/>
                                <w:sz w:val="23"/>
                              </w:rPr>
                            </w:pPr>
                          </w:p>
                          <w:p>
                            <w:pPr>
                              <w:pStyle w:val="7"/>
                              <w:numPr>
                                <w:ilvl w:val="0"/>
                                <w:numId w:val="1"/>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spacing w:before="14"/>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5"/>
                              <w:rPr>
                                <w:sz w:val="20"/>
                              </w:rPr>
                            </w:pPr>
                            <w:r>
                              <w:rPr>
                                <w:w w:val="99"/>
                                <w:sz w:val="20"/>
                              </w:rPr>
                              <w:t>√</w:t>
                            </w:r>
                          </w:p>
                        </w:tc>
                        <w:tc>
                          <w:tcPr>
                            <w:tcW w:w="526" w:type="dxa"/>
                          </w:tcPr>
                          <w:p>
                            <w:pPr>
                              <w:pStyle w:val="7"/>
                              <w:spacing w:before="14"/>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4"/>
                              <w:rPr>
                                <w:rFonts w:ascii="方正小标宋简体"/>
                                <w:sz w:val="29"/>
                              </w:rPr>
                            </w:pPr>
                          </w:p>
                          <w:p>
                            <w:pPr>
                              <w:pStyle w:val="7"/>
                              <w:ind w:left="35"/>
                              <w:jc w:val="center"/>
                              <w:rPr>
                                <w:sz w:val="20"/>
                              </w:rPr>
                            </w:pPr>
                            <w:r>
                              <w:rPr>
                                <w:w w:val="99"/>
                                <w:sz w:val="20"/>
                              </w:rPr>
                              <w:t>2</w:t>
                            </w:r>
                          </w:p>
                        </w:tc>
                        <w:tc>
                          <w:tcPr>
                            <w:tcW w:w="648" w:type="dxa"/>
                            <w:vMerge w:val="continue"/>
                            <w:tcBorders>
                              <w:top w:val="nil"/>
                            </w:tcBorders>
                          </w:tcPr>
                          <w:p>
                            <w:pPr>
                              <w:rPr>
                                <w:sz w:val="2"/>
                                <w:szCs w:val="2"/>
                              </w:rPr>
                            </w:pPr>
                          </w:p>
                        </w:tc>
                        <w:tc>
                          <w:tcPr>
                            <w:tcW w:w="1008" w:type="dxa"/>
                            <w:vMerge w:val="restart"/>
                          </w:tcPr>
                          <w:p>
                            <w:pPr>
                              <w:pStyle w:val="7"/>
                              <w:rPr>
                                <w:rFonts w:ascii="方正小标宋简体"/>
                                <w:sz w:val="20"/>
                              </w:rPr>
                            </w:pPr>
                          </w:p>
                          <w:p>
                            <w:pPr>
                              <w:pStyle w:val="7"/>
                              <w:rPr>
                                <w:rFonts w:ascii="方正小标宋简体"/>
                                <w:sz w:val="20"/>
                              </w:rPr>
                            </w:pPr>
                          </w:p>
                          <w:p>
                            <w:pPr>
                              <w:pStyle w:val="7"/>
                              <w:spacing w:before="2"/>
                              <w:rPr>
                                <w:rFonts w:ascii="方正小标宋简体"/>
                                <w:sz w:val="20"/>
                              </w:rPr>
                            </w:pPr>
                          </w:p>
                          <w:p>
                            <w:pPr>
                              <w:pStyle w:val="7"/>
                              <w:spacing w:line="230" w:lineRule="auto"/>
                              <w:ind w:left="311" w:right="273"/>
                              <w:rPr>
                                <w:sz w:val="20"/>
                              </w:rPr>
                            </w:pPr>
                            <w:r>
                              <w:rPr>
                                <w:sz w:val="20"/>
                              </w:rPr>
                              <w:t>政策解读</w:t>
                            </w:r>
                          </w:p>
                        </w:tc>
                        <w:tc>
                          <w:tcPr>
                            <w:tcW w:w="994" w:type="dxa"/>
                          </w:tcPr>
                          <w:p>
                            <w:pPr>
                              <w:pStyle w:val="7"/>
                              <w:spacing w:before="3"/>
                              <w:rPr>
                                <w:rFonts w:ascii="方正小标宋简体"/>
                                <w:sz w:val="23"/>
                              </w:rPr>
                            </w:pPr>
                          </w:p>
                          <w:p>
                            <w:pPr>
                              <w:pStyle w:val="7"/>
                              <w:spacing w:before="1" w:line="230" w:lineRule="auto"/>
                              <w:ind w:left="304" w:right="66" w:hanging="204"/>
                              <w:rPr>
                                <w:sz w:val="20"/>
                              </w:rPr>
                            </w:pPr>
                            <w:r>
                              <w:rPr>
                                <w:sz w:val="20"/>
                              </w:rPr>
                              <w:t>上级政策解读</w:t>
                            </w:r>
                          </w:p>
                        </w:tc>
                        <w:tc>
                          <w:tcPr>
                            <w:tcW w:w="2554" w:type="dxa"/>
                            <w:vMerge w:val="restart"/>
                          </w:tcPr>
                          <w:p>
                            <w:pPr>
                              <w:pStyle w:val="7"/>
                              <w:rPr>
                                <w:rFonts w:ascii="方正小标宋简体"/>
                                <w:sz w:val="20"/>
                              </w:rPr>
                            </w:pPr>
                          </w:p>
                          <w:p>
                            <w:pPr>
                              <w:pStyle w:val="7"/>
                              <w:spacing w:before="3"/>
                              <w:rPr>
                                <w:rFonts w:ascii="方正小标宋简体"/>
                                <w:sz w:val="19"/>
                              </w:rPr>
                            </w:pPr>
                          </w:p>
                          <w:p>
                            <w:pPr>
                              <w:pStyle w:val="7"/>
                              <w:spacing w:line="230" w:lineRule="auto"/>
                              <w:ind w:left="37" w:right="73"/>
                              <w:jc w:val="both"/>
                              <w:rPr>
                                <w:sz w:val="20"/>
                              </w:rPr>
                            </w:pPr>
                            <w:r>
                              <w:rPr>
                                <w:sz w:val="20"/>
                              </w:rPr>
                              <w:t>着重解读政策措施的背景依据目标任务主要内容涉及范围执行标准，以及注意事项关键词诠释惠民利民举措新旧政策差异等</w:t>
                            </w:r>
                          </w:p>
                        </w:tc>
                        <w:tc>
                          <w:tcPr>
                            <w:tcW w:w="2139" w:type="dxa"/>
                            <w:vMerge w:val="continue"/>
                            <w:tcBorders>
                              <w:top w:val="nil"/>
                            </w:tcBorders>
                          </w:tcPr>
                          <w:p>
                            <w:pPr>
                              <w:rPr>
                                <w:sz w:val="2"/>
                                <w:szCs w:val="2"/>
                              </w:rPr>
                            </w:pPr>
                          </w:p>
                        </w:tc>
                        <w:tc>
                          <w:tcPr>
                            <w:tcW w:w="994" w:type="dxa"/>
                          </w:tcPr>
                          <w:p>
                            <w:pPr>
                              <w:pStyle w:val="7"/>
                              <w:spacing w:before="161" w:line="232" w:lineRule="auto"/>
                              <w:ind w:left="36" w:right="127"/>
                              <w:jc w:val="both"/>
                              <w:rPr>
                                <w:sz w:val="20"/>
                              </w:rPr>
                            </w:pPr>
                            <w:r>
                              <w:rPr>
                                <w:sz w:val="20"/>
                              </w:rPr>
                              <w:t>信息形成(变更)20 个工作日内</w:t>
                            </w:r>
                          </w:p>
                        </w:tc>
                        <w:tc>
                          <w:tcPr>
                            <w:tcW w:w="994" w:type="dxa"/>
                          </w:tcPr>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3"/>
                              <w:rPr>
                                <w:rFonts w:ascii="方正小标宋简体"/>
                                <w:sz w:val="23"/>
                              </w:rPr>
                            </w:pPr>
                          </w:p>
                          <w:p>
                            <w:pPr>
                              <w:pStyle w:val="7"/>
                              <w:numPr>
                                <w:ilvl w:val="0"/>
                                <w:numId w:val="2"/>
                              </w:numPr>
                              <w:tabs>
                                <w:tab w:val="left" w:pos="240"/>
                              </w:tabs>
                              <w:spacing w:before="1" w:after="0" w:line="230" w:lineRule="auto"/>
                              <w:ind w:left="38" w:right="129" w:firstLine="0"/>
                              <w:jc w:val="left"/>
                              <w:rPr>
                                <w:sz w:val="20"/>
                              </w:rPr>
                            </w:pPr>
                            <w:r>
                              <w:rPr>
                                <w:spacing w:val="-4"/>
                                <w:sz w:val="20"/>
                              </w:rPr>
                              <w:t>政府网</w:t>
                            </w:r>
                            <w:r>
                              <w:rPr>
                                <w:sz w:val="20"/>
                              </w:rPr>
                              <w:t>站</w:t>
                            </w:r>
                          </w:p>
                        </w:tc>
                        <w:tc>
                          <w:tcPr>
                            <w:tcW w:w="526" w:type="dxa"/>
                          </w:tcPr>
                          <w:p>
                            <w:pPr>
                              <w:pStyle w:val="7"/>
                              <w:spacing w:before="14"/>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4"/>
                              <w:rPr>
                                <w:rFonts w:ascii="方正小标宋简体"/>
                                <w:sz w:val="29"/>
                              </w:rPr>
                            </w:pPr>
                          </w:p>
                          <w:p>
                            <w:pPr>
                              <w:pStyle w:val="7"/>
                              <w:ind w:left="165"/>
                              <w:rPr>
                                <w:sz w:val="20"/>
                              </w:rPr>
                            </w:pPr>
                            <w:r>
                              <w:rPr>
                                <w:w w:val="99"/>
                                <w:sz w:val="20"/>
                              </w:rPr>
                              <w:t>√</w:t>
                            </w:r>
                          </w:p>
                        </w:tc>
                        <w:tc>
                          <w:tcPr>
                            <w:tcW w:w="526" w:type="dxa"/>
                          </w:tcPr>
                          <w:p>
                            <w:pPr>
                              <w:pStyle w:val="7"/>
                              <w:spacing w:before="14"/>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spacing w:before="15"/>
                              <w:rPr>
                                <w:rFonts w:ascii="方正小标宋简体"/>
                                <w:sz w:val="29"/>
                              </w:rPr>
                            </w:pPr>
                          </w:p>
                          <w:p>
                            <w:pPr>
                              <w:pStyle w:val="7"/>
                              <w:ind w:left="35"/>
                              <w:jc w:val="center"/>
                              <w:rPr>
                                <w:sz w:val="20"/>
                              </w:rPr>
                            </w:pPr>
                            <w:r>
                              <w:rPr>
                                <w:w w:val="99"/>
                                <w:sz w:val="20"/>
                              </w:rPr>
                              <w:t>3</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spacing w:before="6"/>
                              <w:rPr>
                                <w:rFonts w:ascii="方正小标宋简体"/>
                                <w:sz w:val="23"/>
                              </w:rPr>
                            </w:pPr>
                          </w:p>
                          <w:p>
                            <w:pPr>
                              <w:pStyle w:val="7"/>
                              <w:spacing w:line="230" w:lineRule="auto"/>
                              <w:ind w:left="304" w:right="66" w:hanging="204"/>
                              <w:rPr>
                                <w:sz w:val="20"/>
                              </w:rPr>
                            </w:pPr>
                            <w:r>
                              <w:rPr>
                                <w:sz w:val="20"/>
                              </w:rPr>
                              <w:t>本级政策解读</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tcPr>
                          <w:p>
                            <w:pPr>
                              <w:pStyle w:val="7"/>
                              <w:spacing w:before="166" w:line="230" w:lineRule="auto"/>
                              <w:ind w:left="36" w:right="127"/>
                              <w:jc w:val="both"/>
                              <w:rPr>
                                <w:sz w:val="20"/>
                              </w:rPr>
                            </w:pPr>
                            <w:r>
                              <w:rPr>
                                <w:sz w:val="20"/>
                              </w:rPr>
                              <w:t>信息形成(变更)20 个工作日内</w:t>
                            </w:r>
                          </w:p>
                        </w:tc>
                        <w:tc>
                          <w:tcPr>
                            <w:tcW w:w="994" w:type="dxa"/>
                          </w:tcPr>
                          <w:p>
                            <w:pPr>
                              <w:pStyle w:val="7"/>
                              <w:spacing w:before="3"/>
                              <w:rPr>
                                <w:rFonts w:ascii="方正小标宋简体"/>
                                <w:sz w:val="16"/>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6"/>
                              <w:rPr>
                                <w:rFonts w:ascii="方正小标宋简体"/>
                                <w:sz w:val="23"/>
                              </w:rPr>
                            </w:pPr>
                          </w:p>
                          <w:p>
                            <w:pPr>
                              <w:pStyle w:val="7"/>
                              <w:numPr>
                                <w:ilvl w:val="0"/>
                                <w:numId w:val="3"/>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spacing w:before="15"/>
                              <w:rPr>
                                <w:rFonts w:ascii="方正小标宋简体"/>
                                <w:sz w:val="29"/>
                              </w:rPr>
                            </w:pPr>
                          </w:p>
                          <w:p>
                            <w:pPr>
                              <w:pStyle w:val="7"/>
                              <w:ind w:right="137"/>
                              <w:jc w:val="right"/>
                              <w:rPr>
                                <w:sz w:val="20"/>
                              </w:rPr>
                            </w:pPr>
                            <w:r>
                              <w:rPr>
                                <w:w w:val="99"/>
                                <w:sz w:val="20"/>
                              </w:rPr>
                              <w:t>√</w:t>
                            </w:r>
                          </w:p>
                        </w:tc>
                        <w:tc>
                          <w:tcPr>
                            <w:tcW w:w="526" w:type="dxa"/>
                          </w:tcPr>
                          <w:p>
                            <w:pPr>
                              <w:pStyle w:val="7"/>
                              <w:rPr>
                                <w:rFonts w:ascii="Times New Roman"/>
                                <w:sz w:val="20"/>
                              </w:rPr>
                            </w:pPr>
                          </w:p>
                        </w:tc>
                        <w:tc>
                          <w:tcPr>
                            <w:tcW w:w="526" w:type="dxa"/>
                          </w:tcPr>
                          <w:p>
                            <w:pPr>
                              <w:pStyle w:val="7"/>
                              <w:spacing w:before="15"/>
                              <w:rPr>
                                <w:rFonts w:ascii="方正小标宋简体"/>
                                <w:sz w:val="29"/>
                              </w:rPr>
                            </w:pPr>
                          </w:p>
                          <w:p>
                            <w:pPr>
                              <w:pStyle w:val="7"/>
                              <w:ind w:left="166"/>
                              <w:rPr>
                                <w:sz w:val="20"/>
                              </w:rPr>
                            </w:pPr>
                            <w:r>
                              <w:rPr>
                                <w:w w:val="99"/>
                                <w:sz w:val="20"/>
                              </w:rPr>
                              <w:t>√</w:t>
                            </w:r>
                          </w:p>
                        </w:tc>
                        <w:tc>
                          <w:tcPr>
                            <w:tcW w:w="526" w:type="dxa"/>
                          </w:tcPr>
                          <w:p>
                            <w:pPr>
                              <w:pStyle w:val="7"/>
                              <w:rPr>
                                <w:rFonts w:ascii="Times New Roman"/>
                                <w:sz w:val="20"/>
                              </w:rPr>
                            </w:pPr>
                          </w:p>
                        </w:tc>
                        <w:tc>
                          <w:tcPr>
                            <w:tcW w:w="526" w:type="dxa"/>
                          </w:tcPr>
                          <w:p>
                            <w:pPr>
                              <w:pStyle w:val="7"/>
                              <w:spacing w:before="15"/>
                              <w:rPr>
                                <w:rFonts w:ascii="方正小标宋简体"/>
                                <w:sz w:val="29"/>
                              </w:rPr>
                            </w:pPr>
                          </w:p>
                          <w:p>
                            <w:pPr>
                              <w:pStyle w:val="7"/>
                              <w:ind w:left="165"/>
                              <w:rPr>
                                <w:sz w:val="20"/>
                              </w:rPr>
                            </w:pPr>
                            <w:r>
                              <w:rPr>
                                <w:w w:val="99"/>
                                <w:sz w:val="20"/>
                              </w:rPr>
                              <w:t>√</w:t>
                            </w:r>
                          </w:p>
                        </w:tc>
                        <w:tc>
                          <w:tcPr>
                            <w:tcW w:w="526" w:type="dxa"/>
                          </w:tcPr>
                          <w:p>
                            <w:pPr>
                              <w:pStyle w:val="7"/>
                              <w:spacing w:before="15"/>
                              <w:rPr>
                                <w:rFonts w:ascii="方正小标宋简体"/>
                                <w:sz w:val="29"/>
                              </w:rPr>
                            </w:pPr>
                          </w:p>
                          <w:p>
                            <w:pPr>
                              <w:pStyle w:val="7"/>
                              <w:ind w:left="165"/>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4" w:hRule="atLeast"/>
                        </w:trPr>
                        <w:tc>
                          <w:tcPr>
                            <w:tcW w:w="386" w:type="dxa"/>
                          </w:tcPr>
                          <w:p>
                            <w:pPr>
                              <w:pStyle w:val="7"/>
                              <w:rPr>
                                <w:rFonts w:ascii="方正小标宋简体"/>
                                <w:sz w:val="20"/>
                              </w:rPr>
                            </w:pPr>
                          </w:p>
                          <w:p>
                            <w:pPr>
                              <w:pStyle w:val="7"/>
                              <w:spacing w:before="4"/>
                              <w:rPr>
                                <w:rFonts w:ascii="方正小标宋简体"/>
                                <w:sz w:val="14"/>
                              </w:rPr>
                            </w:pPr>
                          </w:p>
                          <w:p>
                            <w:pPr>
                              <w:pStyle w:val="7"/>
                              <w:spacing w:before="1"/>
                              <w:ind w:left="35"/>
                              <w:jc w:val="center"/>
                              <w:rPr>
                                <w:sz w:val="20"/>
                              </w:rPr>
                            </w:pPr>
                            <w:r>
                              <w:rPr>
                                <w:w w:val="99"/>
                                <w:sz w:val="20"/>
                              </w:rPr>
                              <w:t>4</w:t>
                            </w:r>
                          </w:p>
                        </w:tc>
                        <w:tc>
                          <w:tcPr>
                            <w:tcW w:w="64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4"/>
                              <w:rPr>
                                <w:rFonts w:ascii="方正小标宋简体"/>
                                <w:sz w:val="20"/>
                              </w:rPr>
                            </w:pPr>
                          </w:p>
                          <w:p>
                            <w:pPr>
                              <w:pStyle w:val="7"/>
                              <w:spacing w:before="1"/>
                              <w:ind w:left="131"/>
                              <w:rPr>
                                <w:sz w:val="20"/>
                              </w:rPr>
                            </w:pPr>
                            <w:r>
                              <w:rPr>
                                <w:sz w:val="20"/>
                              </w:rPr>
                              <w:t>执行</w:t>
                            </w:r>
                          </w:p>
                        </w:tc>
                        <w:tc>
                          <w:tcPr>
                            <w:tcW w:w="1008"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4"/>
                              <w:rPr>
                                <w:rFonts w:ascii="方正小标宋简体"/>
                                <w:sz w:val="20"/>
                              </w:rPr>
                            </w:pPr>
                          </w:p>
                          <w:p>
                            <w:pPr>
                              <w:pStyle w:val="7"/>
                              <w:spacing w:before="1"/>
                              <w:ind w:left="107"/>
                              <w:rPr>
                                <w:sz w:val="20"/>
                              </w:rPr>
                            </w:pPr>
                            <w:r>
                              <w:rPr>
                                <w:sz w:val="20"/>
                              </w:rPr>
                              <w:t>计划实施</w:t>
                            </w:r>
                          </w:p>
                        </w:tc>
                        <w:tc>
                          <w:tcPr>
                            <w:tcW w:w="994" w:type="dxa"/>
                          </w:tcPr>
                          <w:p>
                            <w:pPr>
                              <w:pStyle w:val="7"/>
                              <w:rPr>
                                <w:rFonts w:ascii="方正小标宋简体"/>
                                <w:sz w:val="20"/>
                              </w:rPr>
                            </w:pPr>
                          </w:p>
                          <w:p>
                            <w:pPr>
                              <w:pStyle w:val="7"/>
                              <w:spacing w:before="4"/>
                              <w:rPr>
                                <w:rFonts w:ascii="方正小标宋简体"/>
                                <w:sz w:val="14"/>
                              </w:rPr>
                            </w:pPr>
                          </w:p>
                          <w:p>
                            <w:pPr>
                              <w:pStyle w:val="7"/>
                              <w:spacing w:before="1"/>
                              <w:ind w:left="80" w:right="48"/>
                              <w:jc w:val="center"/>
                              <w:rPr>
                                <w:sz w:val="20"/>
                              </w:rPr>
                            </w:pPr>
                            <w:r>
                              <w:rPr>
                                <w:sz w:val="20"/>
                              </w:rPr>
                              <w:t>任务分配</w:t>
                            </w:r>
                          </w:p>
                        </w:tc>
                        <w:tc>
                          <w:tcPr>
                            <w:tcW w:w="2554" w:type="dxa"/>
                          </w:tcPr>
                          <w:p>
                            <w:pPr>
                              <w:pStyle w:val="7"/>
                              <w:spacing w:before="14"/>
                              <w:rPr>
                                <w:rFonts w:ascii="方正小标宋简体"/>
                                <w:sz w:val="27"/>
                              </w:rPr>
                            </w:pPr>
                          </w:p>
                          <w:p>
                            <w:pPr>
                              <w:pStyle w:val="7"/>
                              <w:spacing w:before="1" w:line="230" w:lineRule="auto"/>
                              <w:ind w:left="37" w:right="73"/>
                              <w:rPr>
                                <w:sz w:val="20"/>
                              </w:rPr>
                            </w:pPr>
                            <w:r>
                              <w:rPr>
                                <w:sz w:val="20"/>
                              </w:rPr>
                              <w:t>及时公开农村危房改造补助农户名单</w:t>
                            </w:r>
                          </w:p>
                        </w:tc>
                        <w:tc>
                          <w:tcPr>
                            <w:tcW w:w="2139" w:type="dxa"/>
                          </w:tcPr>
                          <w:p>
                            <w:pPr>
                              <w:pStyle w:val="7"/>
                              <w:spacing w:before="5" w:line="230" w:lineRule="auto"/>
                              <w:ind w:left="39" w:right="60"/>
                              <w:rPr>
                                <w:sz w:val="20"/>
                              </w:rPr>
                            </w:pPr>
                            <w:r>
                              <w:rPr>
                                <w:sz w:val="20"/>
                              </w:rPr>
                              <w:t>《住房城乡建设部 财政部 国务院扶贫办关于加强和完善建档立卡贫困户等重点对象农村危房改造若干问题的通</w:t>
                            </w:r>
                          </w:p>
                          <w:p>
                            <w:pPr>
                              <w:pStyle w:val="7"/>
                              <w:spacing w:line="188" w:lineRule="exact"/>
                              <w:ind w:left="39"/>
                              <w:rPr>
                                <w:sz w:val="20"/>
                              </w:rPr>
                            </w:pPr>
                            <w:r>
                              <w:rPr>
                                <w:sz w:val="20"/>
                              </w:rPr>
                              <w:t>知》等</w:t>
                            </w:r>
                          </w:p>
                        </w:tc>
                        <w:tc>
                          <w:tcPr>
                            <w:tcW w:w="994" w:type="dxa"/>
                          </w:tcPr>
                          <w:p>
                            <w:pPr>
                              <w:pStyle w:val="7"/>
                              <w:spacing w:before="15"/>
                              <w:rPr>
                                <w:rFonts w:ascii="方正小标宋简体"/>
                                <w:sz w:val="13"/>
                              </w:rPr>
                            </w:pPr>
                          </w:p>
                          <w:p>
                            <w:pPr>
                              <w:pStyle w:val="7"/>
                              <w:spacing w:line="230" w:lineRule="auto"/>
                              <w:ind w:left="36" w:right="127"/>
                              <w:jc w:val="both"/>
                              <w:rPr>
                                <w:sz w:val="20"/>
                              </w:rPr>
                            </w:pPr>
                            <w:r>
                              <w:rPr>
                                <w:sz w:val="20"/>
                              </w:rPr>
                              <w:t>分配结果确定后20 个工作日内</w:t>
                            </w:r>
                          </w:p>
                        </w:tc>
                        <w:tc>
                          <w:tcPr>
                            <w:tcW w:w="994" w:type="dxa"/>
                          </w:tcPr>
                          <w:p>
                            <w:pPr>
                              <w:pStyle w:val="7"/>
                              <w:spacing w:before="11"/>
                              <w:rPr>
                                <w:rFonts w:ascii="方正小标宋简体"/>
                                <w:sz w:val="20"/>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spacing w:before="14"/>
                              <w:rPr>
                                <w:rFonts w:ascii="方正小标宋简体"/>
                                <w:sz w:val="27"/>
                              </w:rPr>
                            </w:pPr>
                          </w:p>
                          <w:p>
                            <w:pPr>
                              <w:pStyle w:val="7"/>
                              <w:numPr>
                                <w:ilvl w:val="0"/>
                                <w:numId w:val="4"/>
                              </w:numPr>
                              <w:tabs>
                                <w:tab w:val="left" w:pos="240"/>
                              </w:tabs>
                              <w:spacing w:before="1"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5"/>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4"/>
                              <w:rPr>
                                <w:sz w:val="20"/>
                              </w:rPr>
                            </w:pPr>
                            <w:r>
                              <w:rPr>
                                <w:w w:val="99"/>
                                <w:sz w:val="20"/>
                              </w:rPr>
                              <w:t>√</w:t>
                            </w:r>
                          </w:p>
                        </w:tc>
                        <w:tc>
                          <w:tcPr>
                            <w:tcW w:w="526" w:type="dxa"/>
                          </w:tcPr>
                          <w:p>
                            <w:pPr>
                              <w:pStyle w:val="7"/>
                              <w:rPr>
                                <w:rFonts w:ascii="Times New Roman"/>
                                <w:sz w:val="20"/>
                              </w:rPr>
                            </w:pP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4"/>
                              <w:rPr>
                                <w:rFonts w:ascii="方正小标宋简体"/>
                                <w:sz w:val="14"/>
                              </w:rPr>
                            </w:pPr>
                          </w:p>
                          <w:p>
                            <w:pPr>
                              <w:pStyle w:val="7"/>
                              <w:spacing w:before="1"/>
                              <w:ind w:left="33"/>
                              <w:rPr>
                                <w:sz w:val="20"/>
                              </w:rPr>
                            </w:pPr>
                            <w:r>
                              <w:rPr>
                                <w:w w:val="99"/>
                                <w:sz w:val="20"/>
                              </w:rPr>
                              <w:t>√</w:t>
                            </w:r>
                          </w:p>
                        </w:tc>
                        <w:tc>
                          <w:tcPr>
                            <w:tcW w:w="464"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07" w:hRule="atLeast"/>
                        </w:trPr>
                        <w:tc>
                          <w:tcPr>
                            <w:tcW w:w="386" w:type="dxa"/>
                          </w:tcPr>
                          <w:p>
                            <w:pPr>
                              <w:pStyle w:val="7"/>
                              <w:rPr>
                                <w:rFonts w:ascii="方正小标宋简体"/>
                                <w:sz w:val="20"/>
                              </w:rPr>
                            </w:pPr>
                          </w:p>
                          <w:p>
                            <w:pPr>
                              <w:pStyle w:val="7"/>
                              <w:spacing w:before="16"/>
                              <w:rPr>
                                <w:rFonts w:ascii="方正小标宋简体"/>
                                <w:sz w:val="18"/>
                              </w:rPr>
                            </w:pPr>
                          </w:p>
                          <w:p>
                            <w:pPr>
                              <w:pStyle w:val="7"/>
                              <w:ind w:left="35"/>
                              <w:jc w:val="center"/>
                              <w:rPr>
                                <w:sz w:val="20"/>
                              </w:rPr>
                            </w:pPr>
                            <w:r>
                              <w:rPr>
                                <w:w w:val="99"/>
                                <w:sz w:val="20"/>
                              </w:rPr>
                              <w:t>5</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rPr>
                                <w:rFonts w:ascii="方正小标宋简体"/>
                                <w:sz w:val="20"/>
                              </w:rPr>
                            </w:pPr>
                          </w:p>
                          <w:p>
                            <w:pPr>
                              <w:pStyle w:val="7"/>
                              <w:spacing w:before="16"/>
                              <w:rPr>
                                <w:rFonts w:ascii="方正小标宋简体"/>
                                <w:sz w:val="18"/>
                              </w:rPr>
                            </w:pPr>
                          </w:p>
                          <w:p>
                            <w:pPr>
                              <w:pStyle w:val="7"/>
                              <w:ind w:left="80" w:right="48"/>
                              <w:jc w:val="center"/>
                              <w:rPr>
                                <w:sz w:val="20"/>
                              </w:rPr>
                            </w:pPr>
                            <w:r>
                              <w:rPr>
                                <w:sz w:val="20"/>
                              </w:rPr>
                              <w:t>组织培训</w:t>
                            </w:r>
                          </w:p>
                        </w:tc>
                        <w:tc>
                          <w:tcPr>
                            <w:tcW w:w="2554" w:type="dxa"/>
                          </w:tcPr>
                          <w:p>
                            <w:pPr>
                              <w:pStyle w:val="7"/>
                              <w:rPr>
                                <w:rFonts w:ascii="方正小标宋简体"/>
                                <w:sz w:val="20"/>
                              </w:rPr>
                            </w:pPr>
                          </w:p>
                          <w:p>
                            <w:pPr>
                              <w:pStyle w:val="7"/>
                              <w:spacing w:before="8"/>
                              <w:rPr>
                                <w:rFonts w:ascii="方正小标宋简体"/>
                                <w:sz w:val="12"/>
                              </w:rPr>
                            </w:pPr>
                          </w:p>
                          <w:p>
                            <w:pPr>
                              <w:pStyle w:val="7"/>
                              <w:spacing w:line="230" w:lineRule="auto"/>
                              <w:ind w:left="37" w:right="73"/>
                              <w:rPr>
                                <w:sz w:val="20"/>
                              </w:rPr>
                            </w:pPr>
                            <w:r>
                              <w:rPr>
                                <w:sz w:val="20"/>
                              </w:rPr>
                              <w:t>组织开展农村建筑工匠培训文件</w:t>
                            </w:r>
                          </w:p>
                        </w:tc>
                        <w:tc>
                          <w:tcPr>
                            <w:tcW w:w="2139" w:type="dxa"/>
                          </w:tcPr>
                          <w:p>
                            <w:pPr>
                              <w:pStyle w:val="7"/>
                              <w:spacing w:before="8"/>
                              <w:rPr>
                                <w:rFonts w:ascii="方正小标宋简体"/>
                                <w:sz w:val="18"/>
                              </w:rPr>
                            </w:pPr>
                          </w:p>
                          <w:p>
                            <w:pPr>
                              <w:pStyle w:val="7"/>
                              <w:spacing w:line="230" w:lineRule="auto"/>
                              <w:ind w:left="39" w:right="60"/>
                              <w:rPr>
                                <w:sz w:val="20"/>
                              </w:rPr>
                            </w:pPr>
                            <w:r>
                              <w:rPr>
                                <w:sz w:val="20"/>
                              </w:rPr>
                              <w:t>《住房城乡建设部 财政部 国务院扶贫办关于决战决胜脱贫攻坚进一步做好农村危房改造的通知》</w:t>
                            </w:r>
                          </w:p>
                        </w:tc>
                        <w:tc>
                          <w:tcPr>
                            <w:tcW w:w="994" w:type="dxa"/>
                          </w:tcPr>
                          <w:p>
                            <w:pPr>
                              <w:pStyle w:val="7"/>
                              <w:spacing w:before="6"/>
                              <w:rPr>
                                <w:rFonts w:ascii="方正小标宋简体"/>
                                <w:sz w:val="18"/>
                              </w:rPr>
                            </w:pPr>
                          </w:p>
                          <w:p>
                            <w:pPr>
                              <w:pStyle w:val="7"/>
                              <w:spacing w:line="232" w:lineRule="auto"/>
                              <w:ind w:left="36" w:right="127"/>
                              <w:jc w:val="both"/>
                              <w:rPr>
                                <w:sz w:val="20"/>
                              </w:rPr>
                            </w:pPr>
                            <w:r>
                              <w:rPr>
                                <w:sz w:val="20"/>
                              </w:rPr>
                              <w:t>信息形成(变更)20 个工作日内</w:t>
                            </w:r>
                          </w:p>
                        </w:tc>
                        <w:tc>
                          <w:tcPr>
                            <w:tcW w:w="994" w:type="dxa"/>
                          </w:tcPr>
                          <w:p>
                            <w:pPr>
                              <w:pStyle w:val="7"/>
                              <w:spacing w:before="7"/>
                              <w:rPr>
                                <w:rFonts w:ascii="方正小标宋简体"/>
                                <w:sz w:val="25"/>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方正小标宋简体"/>
                                <w:sz w:val="20"/>
                              </w:rPr>
                            </w:pPr>
                          </w:p>
                          <w:p>
                            <w:pPr>
                              <w:pStyle w:val="7"/>
                              <w:spacing w:before="8"/>
                              <w:rPr>
                                <w:rFonts w:ascii="方正小标宋简体"/>
                                <w:sz w:val="12"/>
                              </w:rPr>
                            </w:pPr>
                          </w:p>
                          <w:p>
                            <w:pPr>
                              <w:pStyle w:val="7"/>
                              <w:numPr>
                                <w:ilvl w:val="0"/>
                                <w:numId w:val="5"/>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方正小标宋简体"/>
                                <w:sz w:val="20"/>
                              </w:rPr>
                            </w:pPr>
                          </w:p>
                          <w:p>
                            <w:pPr>
                              <w:pStyle w:val="7"/>
                              <w:spacing w:before="16"/>
                              <w:rPr>
                                <w:rFonts w:ascii="方正小标宋简体"/>
                                <w:sz w:val="18"/>
                              </w:rPr>
                            </w:pPr>
                          </w:p>
                          <w:p>
                            <w:pPr>
                              <w:pStyle w:val="7"/>
                              <w:ind w:left="35"/>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16"/>
                              <w:rPr>
                                <w:rFonts w:ascii="方正小标宋简体"/>
                                <w:sz w:val="18"/>
                              </w:rPr>
                            </w:pPr>
                          </w:p>
                          <w:p>
                            <w:pPr>
                              <w:pStyle w:val="7"/>
                              <w:ind w:left="34"/>
                              <w:rPr>
                                <w:sz w:val="20"/>
                              </w:rPr>
                            </w:pPr>
                            <w:r>
                              <w:rPr>
                                <w:w w:val="99"/>
                                <w:sz w:val="20"/>
                              </w:rPr>
                              <w:t>√</w:t>
                            </w:r>
                          </w:p>
                        </w:tc>
                        <w:tc>
                          <w:tcPr>
                            <w:tcW w:w="526" w:type="dxa"/>
                          </w:tcPr>
                          <w:p>
                            <w:pPr>
                              <w:pStyle w:val="7"/>
                              <w:rPr>
                                <w:rFonts w:ascii="Times New Roman"/>
                                <w:sz w:val="20"/>
                              </w:rPr>
                            </w:pPr>
                          </w:p>
                        </w:tc>
                        <w:tc>
                          <w:tcPr>
                            <w:tcW w:w="526" w:type="dxa"/>
                          </w:tcPr>
                          <w:p>
                            <w:pPr>
                              <w:pStyle w:val="7"/>
                              <w:rPr>
                                <w:rFonts w:ascii="方正小标宋简体"/>
                                <w:sz w:val="20"/>
                              </w:rPr>
                            </w:pPr>
                          </w:p>
                          <w:p>
                            <w:pPr>
                              <w:pStyle w:val="7"/>
                              <w:spacing w:before="16"/>
                              <w:rPr>
                                <w:rFonts w:ascii="方正小标宋简体"/>
                                <w:sz w:val="18"/>
                              </w:rPr>
                            </w:pPr>
                          </w:p>
                          <w:p>
                            <w:pPr>
                              <w:pStyle w:val="7"/>
                              <w:ind w:left="36"/>
                              <w:rPr>
                                <w:sz w:val="20"/>
                              </w:rPr>
                            </w:pPr>
                            <w:r>
                              <w:rPr>
                                <w:w w:val="99"/>
                                <w:sz w:val="20"/>
                              </w:rPr>
                              <w:t>√</w:t>
                            </w:r>
                          </w:p>
                        </w:tc>
                        <w:tc>
                          <w:tcPr>
                            <w:tcW w:w="526" w:type="dxa"/>
                          </w:tcPr>
                          <w:p>
                            <w:pPr>
                              <w:pStyle w:val="7"/>
                              <w:rPr>
                                <w:rFonts w:ascii="方正小标宋简体"/>
                                <w:sz w:val="20"/>
                              </w:rPr>
                            </w:pPr>
                          </w:p>
                          <w:p>
                            <w:pPr>
                              <w:pStyle w:val="7"/>
                              <w:spacing w:before="16"/>
                              <w:rPr>
                                <w:rFonts w:ascii="方正小标宋简体"/>
                                <w:sz w:val="18"/>
                              </w:rPr>
                            </w:pPr>
                          </w:p>
                          <w:p>
                            <w:pPr>
                              <w:pStyle w:val="7"/>
                              <w:ind w:left="33"/>
                              <w:rPr>
                                <w:sz w:val="20"/>
                              </w:rPr>
                            </w:pPr>
                            <w:r>
                              <w:rPr>
                                <w:w w:val="99"/>
                                <w:sz w:val="20"/>
                              </w:rPr>
                              <w:t>√</w:t>
                            </w:r>
                          </w:p>
                        </w:tc>
                        <w:tc>
                          <w:tcPr>
                            <w:tcW w:w="464" w:type="dxa"/>
                          </w:tcPr>
                          <w:p>
                            <w:pPr>
                              <w:pStyle w:val="7"/>
                              <w:rPr>
                                <w:rFonts w:ascii="Times New Roman"/>
                                <w:sz w:val="20"/>
                              </w:rPr>
                            </w:pPr>
                          </w:p>
                        </w:tc>
                      </w:tr>
                    </w:tbl>
                    <w:p>
                      <w:pPr>
                        <w:pStyle w:val="2"/>
                        <w:spacing w:before="0"/>
                      </w:pPr>
                    </w:p>
                  </w:txbxContent>
                </v:textbox>
              </v:shape>
            </w:pict>
          </mc:Fallback>
        </mc:AlternateContent>
      </w:r>
      <w:r>
        <w:rPr>
          <w:rFonts w:hint="eastAsia"/>
          <w:lang w:eastAsia="zh-CN"/>
        </w:rPr>
        <w:t>文峰区</w:t>
      </w:r>
      <w:r>
        <w:t>农村危房改造领域基层政务公开标准目录</w:t>
      </w:r>
    </w:p>
    <w:p>
      <w:pPr>
        <w:spacing w:after="0" w:line="751" w:lineRule="exact"/>
        <w:jc w:val="center"/>
        <w:sectPr>
          <w:type w:val="continuous"/>
          <w:pgSz w:w="16840" w:h="11910" w:orient="landscape"/>
          <w:pgMar w:top="1100" w:right="839" w:bottom="278" w:left="907" w:header="720" w:footer="720" w:gutter="0"/>
          <w:cols w:equalWidth="0" w:num="1">
            <w:col w:w="14640"/>
          </w:cols>
          <w:rtlGutter w:val="0"/>
          <w:docGrid w:linePitch="0" w:charSpace="0"/>
        </w:sectPr>
      </w:pPr>
    </w:p>
    <w:p>
      <w:pPr>
        <w:pStyle w:val="2"/>
        <w:rPr>
          <w:rFonts w:ascii="Times New Roman"/>
          <w:sz w:val="26"/>
        </w:rPr>
      </w:pPr>
    </w:p>
    <w:tbl>
      <w:tblPr>
        <w:tblStyle w:val="3"/>
        <w:tblW w:w="0" w:type="auto"/>
        <w:tblInd w:w="12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86"/>
        <w:gridCol w:w="648"/>
        <w:gridCol w:w="1008"/>
        <w:gridCol w:w="994"/>
        <w:gridCol w:w="2554"/>
        <w:gridCol w:w="2139"/>
        <w:gridCol w:w="994"/>
        <w:gridCol w:w="994"/>
        <w:gridCol w:w="994"/>
        <w:gridCol w:w="526"/>
        <w:gridCol w:w="526"/>
        <w:gridCol w:w="526"/>
        <w:gridCol w:w="526"/>
        <w:gridCol w:w="526"/>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386" w:type="dxa"/>
            <w:vMerge w:val="restart"/>
          </w:tcPr>
          <w:p>
            <w:pPr>
              <w:pStyle w:val="7"/>
              <w:rPr>
                <w:rFonts w:ascii="Times New Roman"/>
                <w:sz w:val="20"/>
              </w:rPr>
            </w:pPr>
          </w:p>
          <w:p>
            <w:pPr>
              <w:pStyle w:val="7"/>
              <w:spacing w:before="10"/>
              <w:rPr>
                <w:rFonts w:ascii="Times New Roman"/>
                <w:sz w:val="18"/>
              </w:rPr>
            </w:pPr>
          </w:p>
          <w:p>
            <w:pPr>
              <w:pStyle w:val="7"/>
              <w:spacing w:line="232" w:lineRule="auto"/>
              <w:ind w:left="97" w:right="67"/>
              <w:rPr>
                <w:rFonts w:hint="eastAsia" w:ascii="黑体" w:eastAsia="黑体"/>
                <w:b/>
                <w:sz w:val="20"/>
              </w:rPr>
            </w:pPr>
            <w:r>
              <w:rPr>
                <w:rFonts w:hint="eastAsia" w:ascii="黑体" w:eastAsia="黑体"/>
                <w:b/>
                <w:sz w:val="20"/>
              </w:rPr>
              <w:t>序号</w:t>
            </w:r>
          </w:p>
        </w:tc>
        <w:tc>
          <w:tcPr>
            <w:tcW w:w="648" w:type="dxa"/>
            <w:vMerge w:val="restart"/>
          </w:tcPr>
          <w:p>
            <w:pPr>
              <w:pStyle w:val="7"/>
              <w:rPr>
                <w:rFonts w:ascii="Times New Roman"/>
                <w:sz w:val="20"/>
              </w:rPr>
            </w:pPr>
          </w:p>
          <w:p>
            <w:pPr>
              <w:pStyle w:val="7"/>
              <w:spacing w:before="2"/>
              <w:rPr>
                <w:rFonts w:ascii="Times New Roman"/>
                <w:sz w:val="29"/>
              </w:rPr>
            </w:pPr>
          </w:p>
          <w:p>
            <w:pPr>
              <w:pStyle w:val="7"/>
              <w:ind w:left="129"/>
              <w:rPr>
                <w:rFonts w:hint="eastAsia" w:ascii="黑体" w:eastAsia="黑体"/>
                <w:b/>
                <w:sz w:val="20"/>
              </w:rPr>
            </w:pPr>
            <w:r>
              <w:rPr>
                <w:rFonts w:hint="eastAsia" w:ascii="黑体" w:eastAsia="黑体"/>
                <w:b/>
                <w:sz w:val="20"/>
              </w:rPr>
              <w:t>过程</w:t>
            </w:r>
          </w:p>
        </w:tc>
        <w:tc>
          <w:tcPr>
            <w:tcW w:w="2002" w:type="dxa"/>
            <w:gridSpan w:val="2"/>
          </w:tcPr>
          <w:p>
            <w:pPr>
              <w:pStyle w:val="7"/>
              <w:spacing w:before="84"/>
              <w:ind w:left="602"/>
              <w:rPr>
                <w:rFonts w:hint="eastAsia" w:ascii="黑体" w:eastAsia="黑体"/>
                <w:b/>
                <w:sz w:val="20"/>
              </w:rPr>
            </w:pPr>
            <w:r>
              <w:rPr>
                <w:rFonts w:hint="eastAsia" w:ascii="黑体" w:eastAsia="黑体"/>
                <w:b/>
                <w:sz w:val="20"/>
              </w:rPr>
              <w:t>公开事项</w:t>
            </w:r>
          </w:p>
        </w:tc>
        <w:tc>
          <w:tcPr>
            <w:tcW w:w="2554" w:type="dxa"/>
            <w:vMerge w:val="restart"/>
          </w:tcPr>
          <w:p>
            <w:pPr>
              <w:pStyle w:val="7"/>
              <w:rPr>
                <w:rFonts w:ascii="Times New Roman"/>
                <w:sz w:val="20"/>
              </w:rPr>
            </w:pPr>
          </w:p>
          <w:p>
            <w:pPr>
              <w:pStyle w:val="7"/>
              <w:spacing w:before="2"/>
              <w:rPr>
                <w:rFonts w:ascii="Times New Roman"/>
                <w:sz w:val="29"/>
              </w:rPr>
            </w:pPr>
          </w:p>
          <w:p>
            <w:pPr>
              <w:pStyle w:val="7"/>
              <w:ind w:left="861" w:right="829"/>
              <w:jc w:val="center"/>
              <w:rPr>
                <w:rFonts w:hint="eastAsia" w:ascii="黑体" w:eastAsia="黑体"/>
                <w:b/>
                <w:sz w:val="20"/>
              </w:rPr>
            </w:pPr>
            <w:r>
              <w:rPr>
                <w:rFonts w:hint="eastAsia" w:ascii="黑体" w:eastAsia="黑体"/>
                <w:b/>
                <w:sz w:val="20"/>
              </w:rPr>
              <w:t>公开内容</w:t>
            </w:r>
          </w:p>
        </w:tc>
        <w:tc>
          <w:tcPr>
            <w:tcW w:w="2139" w:type="dxa"/>
            <w:vMerge w:val="restart"/>
          </w:tcPr>
          <w:p>
            <w:pPr>
              <w:pStyle w:val="7"/>
              <w:rPr>
                <w:rFonts w:ascii="Times New Roman"/>
                <w:sz w:val="20"/>
              </w:rPr>
            </w:pPr>
          </w:p>
          <w:p>
            <w:pPr>
              <w:pStyle w:val="7"/>
              <w:spacing w:before="2"/>
              <w:rPr>
                <w:rFonts w:ascii="Times New Roman"/>
                <w:sz w:val="29"/>
              </w:rPr>
            </w:pPr>
          </w:p>
          <w:p>
            <w:pPr>
              <w:pStyle w:val="7"/>
              <w:ind w:left="668"/>
              <w:rPr>
                <w:rFonts w:hint="eastAsia" w:ascii="黑体" w:eastAsia="黑体"/>
                <w:b/>
                <w:sz w:val="20"/>
              </w:rPr>
            </w:pPr>
            <w:r>
              <w:rPr>
                <w:rFonts w:hint="eastAsia" w:ascii="黑体" w:eastAsia="黑体"/>
                <w:b/>
                <w:sz w:val="20"/>
              </w:rPr>
              <w:t>公开依据</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公开时限</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公开主体</w:t>
            </w:r>
          </w:p>
        </w:tc>
        <w:tc>
          <w:tcPr>
            <w:tcW w:w="994" w:type="dxa"/>
            <w:vMerge w:val="restart"/>
          </w:tcPr>
          <w:p>
            <w:pPr>
              <w:pStyle w:val="7"/>
              <w:rPr>
                <w:rFonts w:ascii="Times New Roman"/>
                <w:sz w:val="20"/>
              </w:rPr>
            </w:pPr>
          </w:p>
          <w:p>
            <w:pPr>
              <w:pStyle w:val="7"/>
              <w:spacing w:before="10"/>
              <w:rPr>
                <w:rFonts w:ascii="Times New Roman"/>
                <w:sz w:val="29"/>
              </w:rPr>
            </w:pPr>
          </w:p>
          <w:p>
            <w:pPr>
              <w:pStyle w:val="7"/>
              <w:spacing w:line="230" w:lineRule="auto"/>
              <w:ind w:left="196" w:right="65" w:hanging="101"/>
              <w:rPr>
                <w:rFonts w:hint="eastAsia" w:ascii="黑体" w:eastAsia="黑体"/>
                <w:b/>
                <w:sz w:val="20"/>
              </w:rPr>
            </w:pPr>
            <w:r>
              <w:rPr>
                <w:rFonts w:hint="eastAsia" w:ascii="黑体" w:eastAsia="黑体"/>
                <w:b/>
                <w:sz w:val="20"/>
              </w:rPr>
              <w:t>公开渠道和载体</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公开对象</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公开方式</w:t>
            </w:r>
          </w:p>
        </w:tc>
        <w:tc>
          <w:tcPr>
            <w:tcW w:w="1590" w:type="dxa"/>
            <w:gridSpan w:val="3"/>
          </w:tcPr>
          <w:p>
            <w:pPr>
              <w:pStyle w:val="7"/>
              <w:spacing w:before="84"/>
              <w:ind w:left="391"/>
              <w:rPr>
                <w:rFonts w:hint="eastAsia" w:ascii="黑体" w:eastAsia="黑体"/>
                <w:b/>
                <w:sz w:val="20"/>
              </w:rPr>
            </w:pPr>
            <w:r>
              <w:rPr>
                <w:rFonts w:hint="eastAsia" w:ascii="黑体" w:eastAsia="黑体"/>
                <w:b/>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386"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1008" w:type="dxa"/>
          </w:tcPr>
          <w:p>
            <w:pPr>
              <w:pStyle w:val="7"/>
              <w:rPr>
                <w:rFonts w:ascii="Times New Roman"/>
                <w:sz w:val="20"/>
              </w:rPr>
            </w:pPr>
          </w:p>
          <w:p>
            <w:pPr>
              <w:pStyle w:val="7"/>
              <w:spacing w:before="125"/>
              <w:ind w:left="105"/>
              <w:rPr>
                <w:rFonts w:hint="eastAsia" w:ascii="黑体" w:eastAsia="黑体"/>
                <w:b/>
                <w:sz w:val="20"/>
              </w:rPr>
            </w:pPr>
            <w:r>
              <w:rPr>
                <w:rFonts w:hint="eastAsia" w:ascii="黑体" w:eastAsia="黑体"/>
                <w:b/>
                <w:sz w:val="20"/>
              </w:rPr>
              <w:t>一级事项</w:t>
            </w:r>
          </w:p>
        </w:tc>
        <w:tc>
          <w:tcPr>
            <w:tcW w:w="994" w:type="dxa"/>
          </w:tcPr>
          <w:p>
            <w:pPr>
              <w:pStyle w:val="7"/>
              <w:rPr>
                <w:rFonts w:ascii="Times New Roman"/>
                <w:sz w:val="20"/>
              </w:rPr>
            </w:pPr>
          </w:p>
          <w:p>
            <w:pPr>
              <w:pStyle w:val="7"/>
              <w:spacing w:before="125"/>
              <w:ind w:left="82" w:right="48"/>
              <w:jc w:val="center"/>
              <w:rPr>
                <w:rFonts w:hint="eastAsia" w:ascii="黑体" w:eastAsia="黑体"/>
                <w:b/>
                <w:sz w:val="20"/>
              </w:rPr>
            </w:pPr>
            <w:r>
              <w:rPr>
                <w:rFonts w:hint="eastAsia" w:ascii="黑体" w:eastAsia="黑体"/>
                <w:b/>
                <w:sz w:val="20"/>
              </w:rPr>
              <w:t>二级事项</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526" w:type="dxa"/>
          </w:tcPr>
          <w:p>
            <w:pPr>
              <w:pStyle w:val="7"/>
              <w:spacing w:before="11"/>
              <w:rPr>
                <w:rFonts w:ascii="Times New Roman"/>
                <w:sz w:val="20"/>
              </w:rPr>
            </w:pPr>
          </w:p>
          <w:p>
            <w:pPr>
              <w:pStyle w:val="7"/>
              <w:spacing w:line="230" w:lineRule="auto"/>
              <w:ind w:left="167" w:right="36" w:hanging="103"/>
              <w:rPr>
                <w:rFonts w:hint="eastAsia" w:ascii="黑体" w:eastAsia="黑体"/>
                <w:b/>
                <w:sz w:val="20"/>
              </w:rPr>
            </w:pPr>
            <w:r>
              <w:rPr>
                <w:rFonts w:hint="eastAsia" w:ascii="黑体" w:eastAsia="黑体"/>
                <w:b/>
                <w:sz w:val="20"/>
              </w:rPr>
              <w:t>全社会</w:t>
            </w:r>
          </w:p>
        </w:tc>
        <w:tc>
          <w:tcPr>
            <w:tcW w:w="526" w:type="dxa"/>
          </w:tcPr>
          <w:p>
            <w:pPr>
              <w:pStyle w:val="7"/>
              <w:spacing w:before="11"/>
              <w:rPr>
                <w:rFonts w:ascii="Times New Roman"/>
                <w:sz w:val="20"/>
              </w:rPr>
            </w:pPr>
          </w:p>
          <w:p>
            <w:pPr>
              <w:pStyle w:val="7"/>
              <w:spacing w:line="230" w:lineRule="auto"/>
              <w:ind w:left="63" w:right="37"/>
              <w:rPr>
                <w:rFonts w:hint="eastAsia" w:ascii="黑体" w:eastAsia="黑体"/>
                <w:b/>
                <w:sz w:val="20"/>
              </w:rPr>
            </w:pPr>
            <w:r>
              <w:rPr>
                <w:rFonts w:hint="eastAsia" w:ascii="黑体" w:eastAsia="黑体"/>
                <w:b/>
                <w:sz w:val="20"/>
              </w:rPr>
              <w:t>特定群体</w:t>
            </w:r>
          </w:p>
        </w:tc>
        <w:tc>
          <w:tcPr>
            <w:tcW w:w="526" w:type="dxa"/>
          </w:tcPr>
          <w:p>
            <w:pPr>
              <w:pStyle w:val="7"/>
              <w:rPr>
                <w:rFonts w:ascii="Times New Roman"/>
                <w:sz w:val="20"/>
              </w:rPr>
            </w:pPr>
          </w:p>
          <w:p>
            <w:pPr>
              <w:pStyle w:val="7"/>
              <w:spacing w:before="125"/>
              <w:ind w:left="43" w:right="19"/>
              <w:jc w:val="center"/>
              <w:rPr>
                <w:rFonts w:hint="eastAsia" w:ascii="黑体" w:eastAsia="黑体"/>
                <w:b/>
                <w:sz w:val="20"/>
              </w:rPr>
            </w:pPr>
            <w:r>
              <w:rPr>
                <w:rFonts w:hint="eastAsia" w:ascii="黑体" w:eastAsia="黑体"/>
                <w:b/>
                <w:sz w:val="20"/>
              </w:rPr>
              <w:t>主动</w:t>
            </w:r>
          </w:p>
        </w:tc>
        <w:tc>
          <w:tcPr>
            <w:tcW w:w="526" w:type="dxa"/>
          </w:tcPr>
          <w:p>
            <w:pPr>
              <w:pStyle w:val="7"/>
              <w:spacing w:before="11"/>
              <w:rPr>
                <w:rFonts w:ascii="Times New Roman"/>
                <w:sz w:val="20"/>
              </w:rPr>
            </w:pPr>
          </w:p>
          <w:p>
            <w:pPr>
              <w:pStyle w:val="7"/>
              <w:spacing w:line="230" w:lineRule="auto"/>
              <w:ind w:left="166" w:right="37" w:hanging="103"/>
              <w:rPr>
                <w:rFonts w:hint="eastAsia" w:ascii="黑体" w:eastAsia="黑体"/>
                <w:b/>
                <w:sz w:val="20"/>
              </w:rPr>
            </w:pPr>
            <w:r>
              <w:rPr>
                <w:rFonts w:hint="eastAsia" w:ascii="黑体" w:eastAsia="黑体"/>
                <w:b/>
                <w:sz w:val="20"/>
              </w:rPr>
              <w:t>依申请</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县级</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乡级</w:t>
            </w:r>
          </w:p>
        </w:tc>
        <w:tc>
          <w:tcPr>
            <w:tcW w:w="538" w:type="dxa"/>
          </w:tcPr>
          <w:p>
            <w:pPr>
              <w:pStyle w:val="7"/>
              <w:rPr>
                <w:rFonts w:ascii="Times New Roman"/>
                <w:sz w:val="20"/>
              </w:rPr>
            </w:pPr>
          </w:p>
          <w:p>
            <w:pPr>
              <w:pStyle w:val="7"/>
              <w:spacing w:before="125"/>
              <w:ind w:left="69"/>
              <w:rPr>
                <w:rFonts w:hint="eastAsia" w:ascii="黑体" w:eastAsia="黑体"/>
                <w:b/>
                <w:sz w:val="20"/>
              </w:rPr>
            </w:pPr>
            <w:r>
              <w:rPr>
                <w:rFonts w:hint="eastAsia" w:ascii="黑体" w:eastAsia="黑体"/>
                <w:b/>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04" w:hRule="atLeast"/>
        </w:trPr>
        <w:tc>
          <w:tcPr>
            <w:tcW w:w="386" w:type="dxa"/>
          </w:tcPr>
          <w:p>
            <w:pPr>
              <w:pStyle w:val="7"/>
              <w:rPr>
                <w:rFonts w:ascii="Times New Roman"/>
                <w:sz w:val="20"/>
              </w:rPr>
            </w:pPr>
          </w:p>
          <w:p>
            <w:pPr>
              <w:pStyle w:val="7"/>
              <w:spacing w:before="8"/>
              <w:rPr>
                <w:rFonts w:ascii="Times New Roman"/>
                <w:sz w:val="26"/>
              </w:rPr>
            </w:pPr>
          </w:p>
          <w:p>
            <w:pPr>
              <w:pStyle w:val="7"/>
              <w:ind w:right="113"/>
              <w:jc w:val="right"/>
              <w:rPr>
                <w:sz w:val="20"/>
              </w:rPr>
            </w:pPr>
            <w:r>
              <w:rPr>
                <w:w w:val="99"/>
                <w:sz w:val="20"/>
              </w:rPr>
              <w:t>6</w:t>
            </w:r>
          </w:p>
        </w:tc>
        <w:tc>
          <w:tcPr>
            <w:tcW w:w="64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4"/>
              </w:rPr>
            </w:pPr>
          </w:p>
          <w:p>
            <w:pPr>
              <w:pStyle w:val="7"/>
              <w:ind w:left="131"/>
              <w:rPr>
                <w:sz w:val="20"/>
              </w:rPr>
            </w:pPr>
            <w:r>
              <w:rPr>
                <w:sz w:val="20"/>
              </w:rPr>
              <w:t>管理</w:t>
            </w:r>
          </w:p>
        </w:tc>
        <w:tc>
          <w:tcPr>
            <w:tcW w:w="100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5"/>
              </w:rPr>
            </w:pPr>
          </w:p>
          <w:p>
            <w:pPr>
              <w:pStyle w:val="7"/>
              <w:spacing w:line="230" w:lineRule="auto"/>
              <w:ind w:left="412" w:right="73" w:hanging="305"/>
              <w:rPr>
                <w:sz w:val="20"/>
              </w:rPr>
            </w:pPr>
            <w:r>
              <w:rPr>
                <w:sz w:val="20"/>
              </w:rPr>
              <w:t>条件与标准</w:t>
            </w:r>
          </w:p>
        </w:tc>
        <w:tc>
          <w:tcPr>
            <w:tcW w:w="994" w:type="dxa"/>
          </w:tcPr>
          <w:p>
            <w:pPr>
              <w:pStyle w:val="7"/>
              <w:spacing w:before="11"/>
              <w:rPr>
                <w:rFonts w:ascii="Times New Roman"/>
                <w:sz w:val="25"/>
              </w:rPr>
            </w:pPr>
          </w:p>
          <w:p>
            <w:pPr>
              <w:pStyle w:val="7"/>
              <w:spacing w:line="230" w:lineRule="auto"/>
              <w:ind w:left="100" w:right="66"/>
              <w:jc w:val="center"/>
              <w:rPr>
                <w:sz w:val="20"/>
              </w:rPr>
            </w:pPr>
            <w:r>
              <w:rPr>
                <w:sz w:val="20"/>
              </w:rPr>
              <w:t>农村危房等级评定标准</w:t>
            </w:r>
          </w:p>
        </w:tc>
        <w:tc>
          <w:tcPr>
            <w:tcW w:w="2554" w:type="dxa"/>
          </w:tcPr>
          <w:p>
            <w:pPr>
              <w:pStyle w:val="7"/>
              <w:rPr>
                <w:rFonts w:ascii="Times New Roman"/>
                <w:sz w:val="20"/>
              </w:rPr>
            </w:pPr>
          </w:p>
          <w:p>
            <w:pPr>
              <w:pStyle w:val="7"/>
              <w:spacing w:before="8"/>
              <w:rPr>
                <w:rFonts w:ascii="Times New Roman"/>
                <w:sz w:val="26"/>
              </w:rPr>
            </w:pPr>
          </w:p>
          <w:p>
            <w:pPr>
              <w:pStyle w:val="7"/>
              <w:ind w:left="37"/>
              <w:rPr>
                <w:sz w:val="20"/>
              </w:rPr>
            </w:pPr>
            <w:r>
              <w:rPr>
                <w:sz w:val="20"/>
              </w:rPr>
              <w:t>农村危房等级评定相关标准</w:t>
            </w:r>
          </w:p>
        </w:tc>
        <w:tc>
          <w:tcPr>
            <w:tcW w:w="2139" w:type="dxa"/>
            <w:vMerge w:val="restart"/>
          </w:tcPr>
          <w:p>
            <w:pPr>
              <w:pStyle w:val="7"/>
              <w:spacing w:before="11"/>
              <w:rPr>
                <w:rFonts w:ascii="Times New Roman"/>
                <w:sz w:val="21"/>
              </w:rPr>
            </w:pPr>
          </w:p>
          <w:p>
            <w:pPr>
              <w:pStyle w:val="7"/>
              <w:spacing w:line="230" w:lineRule="auto"/>
              <w:ind w:left="39" w:right="60"/>
              <w:rPr>
                <w:sz w:val="20"/>
              </w:rPr>
            </w:pPr>
            <w:r>
              <w:rPr>
                <w:sz w:val="20"/>
              </w:rPr>
              <w:t>《中华人民共和国预算法》</w:t>
            </w:r>
          </w:p>
          <w:p>
            <w:pPr>
              <w:pStyle w:val="7"/>
              <w:spacing w:line="232" w:lineRule="auto"/>
              <w:ind w:left="39" w:right="60"/>
              <w:rPr>
                <w:sz w:val="20"/>
              </w:rPr>
            </w:pPr>
            <w:r>
              <w:rPr>
                <w:sz w:val="20"/>
              </w:rPr>
              <w:t>《中华人民共和国政府信息公开条例》</w:t>
            </w:r>
          </w:p>
          <w:p>
            <w:pPr>
              <w:pStyle w:val="7"/>
              <w:spacing w:line="230" w:lineRule="auto"/>
              <w:ind w:left="39" w:right="60"/>
              <w:rPr>
                <w:sz w:val="20"/>
              </w:rPr>
            </w:pPr>
            <w:r>
              <w:rPr>
                <w:sz w:val="20"/>
              </w:rPr>
              <w:t>《住房城乡建设部 财政部关于印发农村危房改造脱贫攻坚三年行动方案的通知》</w:t>
            </w:r>
          </w:p>
          <w:p>
            <w:pPr>
              <w:pStyle w:val="7"/>
              <w:spacing w:before="2" w:line="230" w:lineRule="auto"/>
              <w:ind w:left="39" w:right="60"/>
              <w:rPr>
                <w:sz w:val="20"/>
              </w:rPr>
            </w:pPr>
            <w:r>
              <w:rPr>
                <w:sz w:val="20"/>
              </w:rPr>
              <w:t>《住房城乡建设部 财政部 国务院扶贫办关于加强和完善建档立卡贫困户等重点对象农村危房改造若干问题的通知》等</w:t>
            </w:r>
          </w:p>
        </w:tc>
        <w:tc>
          <w:tcPr>
            <w:tcW w:w="994" w:type="dxa"/>
          </w:tcPr>
          <w:p>
            <w:pPr>
              <w:pStyle w:val="7"/>
              <w:spacing w:before="175" w:line="230" w:lineRule="auto"/>
              <w:ind w:left="36" w:right="127"/>
              <w:jc w:val="both"/>
              <w:rPr>
                <w:sz w:val="20"/>
              </w:rPr>
            </w:pPr>
            <w:r>
              <w:rPr>
                <w:sz w:val="20"/>
              </w:rPr>
              <w:t>信息形成(变更)20 个工作日内</w:t>
            </w:r>
          </w:p>
        </w:tc>
        <w:tc>
          <w:tcPr>
            <w:tcW w:w="994" w:type="dxa"/>
          </w:tcPr>
          <w:p>
            <w:pPr>
              <w:pStyle w:val="7"/>
              <w:spacing w:before="11"/>
              <w:rPr>
                <w:rFonts w:ascii="Times New Roman"/>
                <w:sz w:val="25"/>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spacing w:before="6"/>
              <w:rPr>
                <w:rFonts w:ascii="Times New Roman"/>
                <w:sz w:val="16"/>
              </w:rPr>
            </w:pPr>
          </w:p>
          <w:p>
            <w:pPr>
              <w:pStyle w:val="7"/>
              <w:numPr>
                <w:ilvl w:val="0"/>
                <w:numId w:val="6"/>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spacing w:before="8"/>
              <w:rPr>
                <w:rFonts w:ascii="Times New Roman"/>
                <w:sz w:val="26"/>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8"/>
              <w:rPr>
                <w:rFonts w:ascii="Times New Roman"/>
                <w:sz w:val="26"/>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8"/>
              <w:rPr>
                <w:rFonts w:ascii="Times New Roman"/>
                <w:sz w:val="26"/>
              </w:rPr>
            </w:pPr>
          </w:p>
          <w:p>
            <w:pPr>
              <w:pStyle w:val="7"/>
              <w:ind w:left="24"/>
              <w:jc w:val="center"/>
              <w:rPr>
                <w:sz w:val="20"/>
              </w:rPr>
            </w:pPr>
            <w:r>
              <w:rPr>
                <w:w w:val="99"/>
                <w:sz w:val="20"/>
              </w:rPr>
              <w:t>√</w:t>
            </w:r>
          </w:p>
        </w:tc>
        <w:tc>
          <w:tcPr>
            <w:tcW w:w="526" w:type="dxa"/>
          </w:tcPr>
          <w:p>
            <w:pPr>
              <w:pStyle w:val="7"/>
              <w:rPr>
                <w:rFonts w:ascii="Times New Roman"/>
                <w:sz w:val="20"/>
              </w:rPr>
            </w:pPr>
          </w:p>
          <w:p>
            <w:pPr>
              <w:pStyle w:val="7"/>
              <w:spacing w:before="8"/>
              <w:rPr>
                <w:rFonts w:ascii="Times New Roman"/>
                <w:sz w:val="26"/>
              </w:rPr>
            </w:pPr>
          </w:p>
          <w:p>
            <w:pPr>
              <w:pStyle w:val="7"/>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386" w:type="dxa"/>
          </w:tcPr>
          <w:p>
            <w:pPr>
              <w:pStyle w:val="7"/>
              <w:rPr>
                <w:rFonts w:ascii="Times New Roman"/>
                <w:sz w:val="20"/>
              </w:rPr>
            </w:pPr>
          </w:p>
          <w:p>
            <w:pPr>
              <w:pStyle w:val="7"/>
              <w:spacing w:before="10"/>
              <w:rPr>
                <w:rFonts w:ascii="Times New Roman"/>
                <w:sz w:val="25"/>
              </w:rPr>
            </w:pPr>
          </w:p>
          <w:p>
            <w:pPr>
              <w:pStyle w:val="7"/>
              <w:ind w:right="113"/>
              <w:jc w:val="right"/>
              <w:rPr>
                <w:sz w:val="20"/>
              </w:rPr>
            </w:pPr>
            <w:r>
              <w:rPr>
                <w:w w:val="99"/>
                <w:sz w:val="20"/>
              </w:rPr>
              <w:t>7</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spacing w:before="1"/>
              <w:rPr>
                <w:rFonts w:ascii="Times New Roman"/>
                <w:sz w:val="25"/>
              </w:rPr>
            </w:pPr>
          </w:p>
          <w:p>
            <w:pPr>
              <w:pStyle w:val="7"/>
              <w:spacing w:line="230" w:lineRule="auto"/>
              <w:ind w:left="100" w:right="66"/>
              <w:jc w:val="both"/>
              <w:rPr>
                <w:sz w:val="20"/>
              </w:rPr>
            </w:pPr>
            <w:r>
              <w:rPr>
                <w:sz w:val="20"/>
              </w:rPr>
              <w:t>农村危房改造对象申请条件</w:t>
            </w:r>
          </w:p>
        </w:tc>
        <w:tc>
          <w:tcPr>
            <w:tcW w:w="2554" w:type="dxa"/>
          </w:tcPr>
          <w:p>
            <w:pPr>
              <w:pStyle w:val="7"/>
              <w:rPr>
                <w:rFonts w:ascii="Times New Roman"/>
                <w:sz w:val="20"/>
              </w:rPr>
            </w:pPr>
          </w:p>
          <w:p>
            <w:pPr>
              <w:pStyle w:val="7"/>
              <w:spacing w:before="10"/>
              <w:rPr>
                <w:rFonts w:ascii="Times New Roman"/>
                <w:sz w:val="25"/>
              </w:rPr>
            </w:pPr>
          </w:p>
          <w:p>
            <w:pPr>
              <w:pStyle w:val="7"/>
              <w:ind w:left="37"/>
              <w:rPr>
                <w:sz w:val="20"/>
              </w:rPr>
            </w:pPr>
            <w:r>
              <w:rPr>
                <w:sz w:val="20"/>
              </w:rPr>
              <w:t>农村危房改造农户申请条件</w:t>
            </w:r>
          </w:p>
        </w:tc>
        <w:tc>
          <w:tcPr>
            <w:tcW w:w="2139" w:type="dxa"/>
            <w:vMerge w:val="continue"/>
            <w:tcBorders>
              <w:top w:val="nil"/>
            </w:tcBorders>
          </w:tcPr>
          <w:p>
            <w:pPr>
              <w:rPr>
                <w:sz w:val="2"/>
                <w:szCs w:val="2"/>
              </w:rPr>
            </w:pPr>
          </w:p>
        </w:tc>
        <w:tc>
          <w:tcPr>
            <w:tcW w:w="994" w:type="dxa"/>
          </w:tcPr>
          <w:p>
            <w:pPr>
              <w:pStyle w:val="7"/>
              <w:spacing w:before="162" w:line="232" w:lineRule="auto"/>
              <w:ind w:left="36" w:right="127"/>
              <w:jc w:val="both"/>
              <w:rPr>
                <w:sz w:val="20"/>
              </w:rPr>
            </w:pPr>
            <w:r>
              <w:rPr>
                <w:sz w:val="20"/>
              </w:rPr>
              <w:t>信息形成(变更)20 个工作日内</w:t>
            </w:r>
          </w:p>
        </w:tc>
        <w:tc>
          <w:tcPr>
            <w:tcW w:w="994" w:type="dxa"/>
          </w:tcPr>
          <w:p>
            <w:pPr>
              <w:pStyle w:val="7"/>
              <w:spacing w:before="1"/>
              <w:rPr>
                <w:rFonts w:ascii="Times New Roman"/>
                <w:sz w:val="25"/>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spacing w:before="8"/>
              <w:rPr>
                <w:rFonts w:ascii="Times New Roman"/>
                <w:sz w:val="15"/>
              </w:rPr>
            </w:pPr>
          </w:p>
          <w:p>
            <w:pPr>
              <w:pStyle w:val="7"/>
              <w:numPr>
                <w:ilvl w:val="0"/>
                <w:numId w:val="7"/>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spacing w:before="10"/>
              <w:rPr>
                <w:rFonts w:ascii="Times New Roman"/>
                <w:sz w:val="25"/>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10"/>
              <w:rPr>
                <w:rFonts w:ascii="Times New Roman"/>
                <w:sz w:val="25"/>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10"/>
              <w:rPr>
                <w:rFonts w:ascii="Times New Roman"/>
                <w:sz w:val="25"/>
              </w:rPr>
            </w:pPr>
          </w:p>
          <w:p>
            <w:pPr>
              <w:pStyle w:val="7"/>
              <w:ind w:left="24"/>
              <w:jc w:val="center"/>
              <w:rPr>
                <w:sz w:val="20"/>
              </w:rPr>
            </w:pPr>
            <w:r>
              <w:rPr>
                <w:w w:val="99"/>
                <w:sz w:val="20"/>
              </w:rPr>
              <w:t>√</w:t>
            </w:r>
          </w:p>
        </w:tc>
        <w:tc>
          <w:tcPr>
            <w:tcW w:w="526" w:type="dxa"/>
          </w:tcPr>
          <w:p>
            <w:pPr>
              <w:pStyle w:val="7"/>
              <w:rPr>
                <w:rFonts w:ascii="Times New Roman"/>
                <w:sz w:val="20"/>
              </w:rPr>
            </w:pPr>
          </w:p>
          <w:p>
            <w:pPr>
              <w:pStyle w:val="7"/>
              <w:spacing w:before="10"/>
              <w:rPr>
                <w:rFonts w:ascii="Times New Roman"/>
                <w:sz w:val="25"/>
              </w:rPr>
            </w:pPr>
          </w:p>
          <w:p>
            <w:pPr>
              <w:pStyle w:val="7"/>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24" w:hRule="atLeast"/>
        </w:trPr>
        <w:tc>
          <w:tcPr>
            <w:tcW w:w="386" w:type="dxa"/>
          </w:tcPr>
          <w:p>
            <w:pPr>
              <w:pStyle w:val="7"/>
              <w:rPr>
                <w:rFonts w:ascii="Times New Roman"/>
                <w:sz w:val="20"/>
              </w:rPr>
            </w:pPr>
          </w:p>
          <w:p>
            <w:pPr>
              <w:pStyle w:val="7"/>
              <w:rPr>
                <w:rFonts w:ascii="Times New Roman"/>
                <w:sz w:val="20"/>
              </w:rPr>
            </w:pPr>
          </w:p>
          <w:p>
            <w:pPr>
              <w:pStyle w:val="7"/>
              <w:spacing w:before="137"/>
              <w:ind w:right="113"/>
              <w:jc w:val="right"/>
              <w:rPr>
                <w:sz w:val="20"/>
              </w:rPr>
            </w:pPr>
            <w:r>
              <w:rPr>
                <w:w w:val="99"/>
                <w:sz w:val="20"/>
              </w:rPr>
              <w:t>8</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rPr>
                <w:rFonts w:ascii="Times New Roman"/>
                <w:sz w:val="20"/>
              </w:rPr>
            </w:pPr>
          </w:p>
          <w:p>
            <w:pPr>
              <w:pStyle w:val="7"/>
              <w:spacing w:before="128" w:line="230" w:lineRule="auto"/>
              <w:ind w:left="100" w:right="66"/>
              <w:jc w:val="both"/>
              <w:rPr>
                <w:sz w:val="20"/>
              </w:rPr>
            </w:pPr>
            <w:r>
              <w:rPr>
                <w:sz w:val="20"/>
              </w:rPr>
              <w:t>农村危房改造资金补助标准</w:t>
            </w:r>
          </w:p>
        </w:tc>
        <w:tc>
          <w:tcPr>
            <w:tcW w:w="2554" w:type="dxa"/>
          </w:tcPr>
          <w:p>
            <w:pPr>
              <w:pStyle w:val="7"/>
              <w:rPr>
                <w:rFonts w:ascii="Times New Roman"/>
                <w:sz w:val="20"/>
              </w:rPr>
            </w:pPr>
          </w:p>
          <w:p>
            <w:pPr>
              <w:pStyle w:val="7"/>
              <w:rPr>
                <w:rFonts w:ascii="Times New Roman"/>
                <w:sz w:val="20"/>
              </w:rPr>
            </w:pPr>
          </w:p>
          <w:p>
            <w:pPr>
              <w:pStyle w:val="7"/>
              <w:spacing w:before="137"/>
              <w:ind w:left="37"/>
              <w:rPr>
                <w:sz w:val="20"/>
              </w:rPr>
            </w:pPr>
            <w:r>
              <w:rPr>
                <w:sz w:val="20"/>
              </w:rPr>
              <w:t>农村危房改造资金补助标准</w:t>
            </w:r>
          </w:p>
        </w:tc>
        <w:tc>
          <w:tcPr>
            <w:tcW w:w="2139" w:type="dxa"/>
            <w:vMerge w:val="continue"/>
            <w:tcBorders>
              <w:top w:val="nil"/>
            </w:tcBorders>
          </w:tcPr>
          <w:p>
            <w:pPr>
              <w:rPr>
                <w:sz w:val="2"/>
                <w:szCs w:val="2"/>
              </w:rPr>
            </w:pPr>
          </w:p>
        </w:tc>
        <w:tc>
          <w:tcPr>
            <w:tcW w:w="994" w:type="dxa"/>
          </w:tcPr>
          <w:p>
            <w:pPr>
              <w:pStyle w:val="7"/>
              <w:spacing w:before="1"/>
              <w:rPr>
                <w:rFonts w:ascii="Times New Roman"/>
                <w:sz w:val="20"/>
              </w:rPr>
            </w:pPr>
          </w:p>
          <w:p>
            <w:pPr>
              <w:pStyle w:val="7"/>
              <w:spacing w:line="232" w:lineRule="auto"/>
              <w:ind w:left="36" w:right="127"/>
              <w:jc w:val="both"/>
              <w:rPr>
                <w:sz w:val="20"/>
              </w:rPr>
            </w:pPr>
            <w:r>
              <w:rPr>
                <w:sz w:val="20"/>
              </w:rPr>
              <w:t>信息形成(变更)20 个工作日内</w:t>
            </w:r>
          </w:p>
        </w:tc>
        <w:tc>
          <w:tcPr>
            <w:tcW w:w="994" w:type="dxa"/>
          </w:tcPr>
          <w:p>
            <w:pPr>
              <w:pStyle w:val="7"/>
              <w:rPr>
                <w:rFonts w:ascii="Times New Roman"/>
                <w:sz w:val="20"/>
              </w:rPr>
            </w:pPr>
          </w:p>
          <w:p>
            <w:pPr>
              <w:pStyle w:val="7"/>
              <w:spacing w:before="128"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spacing w:before="6"/>
              <w:rPr>
                <w:rFonts w:ascii="Times New Roman"/>
                <w:sz w:val="21"/>
              </w:rPr>
            </w:pPr>
          </w:p>
          <w:p>
            <w:pPr>
              <w:pStyle w:val="7"/>
              <w:numPr>
                <w:ilvl w:val="0"/>
                <w:numId w:val="8"/>
              </w:numPr>
              <w:tabs>
                <w:tab w:val="left" w:pos="240"/>
              </w:tabs>
              <w:spacing w:before="0" w:after="0" w:line="232"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spacing w:before="13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spacing w:before="13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spacing w:before="137"/>
              <w:ind w:left="24"/>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spacing w:before="137"/>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84" w:hRule="atLeast"/>
        </w:trPr>
        <w:tc>
          <w:tcPr>
            <w:tcW w:w="386" w:type="dxa"/>
          </w:tcPr>
          <w:p>
            <w:pPr>
              <w:pStyle w:val="7"/>
              <w:rPr>
                <w:rFonts w:ascii="Times New Roman"/>
                <w:sz w:val="20"/>
              </w:rPr>
            </w:pPr>
          </w:p>
          <w:p>
            <w:pPr>
              <w:pStyle w:val="7"/>
              <w:spacing w:before="5"/>
              <w:rPr>
                <w:rFonts w:ascii="Times New Roman"/>
                <w:sz w:val="21"/>
              </w:rPr>
            </w:pPr>
          </w:p>
          <w:p>
            <w:pPr>
              <w:pStyle w:val="7"/>
              <w:spacing w:before="1"/>
              <w:ind w:right="113"/>
              <w:jc w:val="right"/>
              <w:rPr>
                <w:sz w:val="20"/>
              </w:rPr>
            </w:pPr>
            <w:r>
              <w:rPr>
                <w:w w:val="99"/>
                <w:sz w:val="20"/>
              </w:rPr>
              <w:t>9</w:t>
            </w:r>
          </w:p>
        </w:tc>
        <w:tc>
          <w:tcPr>
            <w:tcW w:w="64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4"/>
              </w:rPr>
            </w:pPr>
          </w:p>
          <w:p>
            <w:pPr>
              <w:pStyle w:val="7"/>
              <w:ind w:left="131"/>
              <w:rPr>
                <w:sz w:val="20"/>
              </w:rPr>
            </w:pPr>
            <w:r>
              <w:rPr>
                <w:sz w:val="20"/>
              </w:rPr>
              <w:t>管理</w:t>
            </w:r>
          </w:p>
        </w:tc>
        <w:tc>
          <w:tcPr>
            <w:tcW w:w="1008" w:type="dxa"/>
          </w:tcPr>
          <w:p>
            <w:pPr>
              <w:pStyle w:val="7"/>
              <w:spacing w:before="8"/>
              <w:rPr>
                <w:rFonts w:ascii="Times New Roman"/>
                <w:sz w:val="20"/>
              </w:rPr>
            </w:pPr>
          </w:p>
          <w:p>
            <w:pPr>
              <w:pStyle w:val="7"/>
              <w:spacing w:line="230" w:lineRule="auto"/>
              <w:ind w:left="412" w:right="73" w:hanging="305"/>
              <w:rPr>
                <w:sz w:val="20"/>
              </w:rPr>
            </w:pPr>
            <w:r>
              <w:rPr>
                <w:sz w:val="20"/>
              </w:rPr>
              <w:t>条件与标准</w:t>
            </w:r>
          </w:p>
        </w:tc>
        <w:tc>
          <w:tcPr>
            <w:tcW w:w="994" w:type="dxa"/>
          </w:tcPr>
          <w:p>
            <w:pPr>
              <w:pStyle w:val="7"/>
              <w:spacing w:before="8"/>
              <w:rPr>
                <w:rFonts w:ascii="Times New Roman"/>
                <w:sz w:val="20"/>
              </w:rPr>
            </w:pPr>
          </w:p>
          <w:p>
            <w:pPr>
              <w:pStyle w:val="7"/>
              <w:spacing w:line="230" w:lineRule="auto"/>
              <w:ind w:left="100" w:right="66"/>
              <w:jc w:val="both"/>
              <w:rPr>
                <w:sz w:val="20"/>
              </w:rPr>
            </w:pPr>
            <w:r>
              <w:rPr>
                <w:sz w:val="20"/>
              </w:rPr>
              <w:t>农村危房改造竣工合格标准</w:t>
            </w:r>
          </w:p>
        </w:tc>
        <w:tc>
          <w:tcPr>
            <w:tcW w:w="2554" w:type="dxa"/>
          </w:tcPr>
          <w:p>
            <w:pPr>
              <w:pStyle w:val="7"/>
              <w:rPr>
                <w:rFonts w:ascii="Times New Roman"/>
                <w:sz w:val="20"/>
              </w:rPr>
            </w:pPr>
          </w:p>
          <w:p>
            <w:pPr>
              <w:pStyle w:val="7"/>
              <w:spacing w:before="5"/>
              <w:rPr>
                <w:rFonts w:ascii="Times New Roman"/>
                <w:sz w:val="21"/>
              </w:rPr>
            </w:pPr>
          </w:p>
          <w:p>
            <w:pPr>
              <w:pStyle w:val="7"/>
              <w:spacing w:before="1"/>
              <w:ind w:left="37"/>
              <w:rPr>
                <w:sz w:val="20"/>
              </w:rPr>
            </w:pPr>
            <w:r>
              <w:rPr>
                <w:sz w:val="20"/>
              </w:rPr>
              <w:t>农村危房改造竣工验收要求</w:t>
            </w:r>
          </w:p>
        </w:tc>
        <w:tc>
          <w:tcPr>
            <w:tcW w:w="2139" w:type="dxa"/>
            <w:vMerge w:val="restart"/>
          </w:tcPr>
          <w:p>
            <w:pPr>
              <w:pStyle w:val="7"/>
              <w:rPr>
                <w:rFonts w:ascii="Times New Roman"/>
                <w:sz w:val="20"/>
              </w:rPr>
            </w:pPr>
          </w:p>
          <w:p>
            <w:pPr>
              <w:pStyle w:val="7"/>
              <w:spacing w:before="7"/>
              <w:rPr>
                <w:rFonts w:ascii="Times New Roman"/>
                <w:sz w:val="19"/>
              </w:rPr>
            </w:pPr>
          </w:p>
          <w:p>
            <w:pPr>
              <w:pStyle w:val="7"/>
              <w:spacing w:before="1" w:line="230" w:lineRule="auto"/>
              <w:ind w:left="39" w:right="60"/>
              <w:rPr>
                <w:sz w:val="20"/>
              </w:rPr>
            </w:pPr>
            <w:r>
              <w:rPr>
                <w:sz w:val="20"/>
              </w:rPr>
              <w:t>《住房城乡建设部 财政部关于印发农村危房改造脱贫攻坚三年行动方案的通知》</w:t>
            </w:r>
          </w:p>
          <w:p>
            <w:pPr>
              <w:pStyle w:val="7"/>
              <w:spacing w:before="3" w:line="230" w:lineRule="auto"/>
              <w:ind w:left="39" w:right="60"/>
              <w:rPr>
                <w:sz w:val="20"/>
              </w:rPr>
            </w:pPr>
            <w:r>
              <w:rPr>
                <w:sz w:val="20"/>
              </w:rPr>
              <w:t>《住房城乡建设部 财政部 国务院扶贫办关于加强和完善建档立卡贫困户等重点对象农村危房改造若干问题的通知》等</w:t>
            </w:r>
          </w:p>
        </w:tc>
        <w:tc>
          <w:tcPr>
            <w:tcW w:w="994" w:type="dxa"/>
          </w:tcPr>
          <w:p>
            <w:pPr>
              <w:pStyle w:val="7"/>
              <w:spacing w:before="111" w:line="232" w:lineRule="auto"/>
              <w:ind w:left="36" w:right="127"/>
              <w:jc w:val="both"/>
              <w:rPr>
                <w:sz w:val="20"/>
              </w:rPr>
            </w:pPr>
            <w:r>
              <w:rPr>
                <w:sz w:val="20"/>
              </w:rPr>
              <w:t>信息形成(变更)20 个工作日内</w:t>
            </w:r>
          </w:p>
        </w:tc>
        <w:tc>
          <w:tcPr>
            <w:tcW w:w="994" w:type="dxa"/>
          </w:tcPr>
          <w:p>
            <w:pPr>
              <w:pStyle w:val="7"/>
              <w:spacing w:before="8"/>
              <w:rPr>
                <w:rFonts w:ascii="Times New Roman"/>
                <w:sz w:val="20"/>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numPr>
                <w:ilvl w:val="0"/>
                <w:numId w:val="9"/>
              </w:numPr>
              <w:tabs>
                <w:tab w:val="left" w:pos="240"/>
              </w:tabs>
              <w:spacing w:before="13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spacing w:before="5"/>
              <w:rPr>
                <w:rFonts w:ascii="Times New Roman"/>
                <w:sz w:val="21"/>
              </w:rPr>
            </w:pPr>
          </w:p>
          <w:p>
            <w:pPr>
              <w:pStyle w:val="7"/>
              <w:spacing w:before="1"/>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5"/>
              <w:rPr>
                <w:rFonts w:ascii="Times New Roman"/>
                <w:sz w:val="21"/>
              </w:rPr>
            </w:pPr>
          </w:p>
          <w:p>
            <w:pPr>
              <w:pStyle w:val="7"/>
              <w:spacing w:before="1"/>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5"/>
              <w:rPr>
                <w:rFonts w:ascii="Times New Roman"/>
                <w:sz w:val="21"/>
              </w:rPr>
            </w:pPr>
          </w:p>
          <w:p>
            <w:pPr>
              <w:pStyle w:val="7"/>
              <w:spacing w:before="1"/>
              <w:ind w:left="24"/>
              <w:jc w:val="center"/>
              <w:rPr>
                <w:sz w:val="20"/>
              </w:rPr>
            </w:pPr>
            <w:r>
              <w:rPr>
                <w:w w:val="99"/>
                <w:sz w:val="20"/>
              </w:rPr>
              <w:t>√</w:t>
            </w:r>
          </w:p>
        </w:tc>
        <w:tc>
          <w:tcPr>
            <w:tcW w:w="526" w:type="dxa"/>
          </w:tcPr>
          <w:p>
            <w:pPr>
              <w:pStyle w:val="7"/>
              <w:rPr>
                <w:rFonts w:ascii="Times New Roman"/>
                <w:sz w:val="20"/>
              </w:rPr>
            </w:pPr>
          </w:p>
          <w:p>
            <w:pPr>
              <w:pStyle w:val="7"/>
              <w:spacing w:before="5"/>
              <w:rPr>
                <w:rFonts w:ascii="Times New Roman"/>
                <w:sz w:val="21"/>
              </w:rPr>
            </w:pPr>
          </w:p>
          <w:p>
            <w:pPr>
              <w:pStyle w:val="7"/>
              <w:spacing w:before="1"/>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84" w:hRule="atLeast"/>
        </w:trPr>
        <w:tc>
          <w:tcPr>
            <w:tcW w:w="386" w:type="dxa"/>
          </w:tcPr>
          <w:p>
            <w:pPr>
              <w:pStyle w:val="7"/>
              <w:rPr>
                <w:rFonts w:ascii="Times New Roman"/>
                <w:sz w:val="20"/>
              </w:rPr>
            </w:pPr>
          </w:p>
          <w:p>
            <w:pPr>
              <w:pStyle w:val="7"/>
              <w:spacing w:before="6"/>
              <w:rPr>
                <w:rFonts w:ascii="Times New Roman"/>
                <w:sz w:val="21"/>
              </w:rPr>
            </w:pPr>
          </w:p>
          <w:p>
            <w:pPr>
              <w:pStyle w:val="7"/>
              <w:ind w:right="62"/>
              <w:jc w:val="right"/>
              <w:rPr>
                <w:sz w:val="20"/>
              </w:rPr>
            </w:pPr>
            <w:r>
              <w:rPr>
                <w:sz w:val="20"/>
              </w:rPr>
              <w:t>10</w:t>
            </w:r>
          </w:p>
        </w:tc>
        <w:tc>
          <w:tcPr>
            <w:tcW w:w="648" w:type="dxa"/>
            <w:vMerge w:val="continue"/>
            <w:tcBorders>
              <w:top w:val="nil"/>
            </w:tcBorders>
          </w:tcPr>
          <w:p>
            <w:pPr>
              <w:rPr>
                <w:sz w:val="2"/>
                <w:szCs w:val="2"/>
              </w:rPr>
            </w:pPr>
          </w:p>
        </w:tc>
        <w:tc>
          <w:tcPr>
            <w:tcW w:w="100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ind w:left="107"/>
              <w:rPr>
                <w:sz w:val="20"/>
              </w:rPr>
            </w:pPr>
            <w:r>
              <w:rPr>
                <w:sz w:val="20"/>
              </w:rPr>
              <w:t>对象认定</w:t>
            </w:r>
          </w:p>
        </w:tc>
        <w:tc>
          <w:tcPr>
            <w:tcW w:w="994" w:type="dxa"/>
          </w:tcPr>
          <w:p>
            <w:pPr>
              <w:pStyle w:val="7"/>
              <w:rPr>
                <w:rFonts w:ascii="Times New Roman"/>
                <w:sz w:val="20"/>
              </w:rPr>
            </w:pPr>
          </w:p>
          <w:p>
            <w:pPr>
              <w:pStyle w:val="7"/>
              <w:spacing w:before="130" w:line="230" w:lineRule="auto"/>
              <w:ind w:left="203" w:right="66" w:hanging="103"/>
              <w:rPr>
                <w:sz w:val="20"/>
              </w:rPr>
            </w:pPr>
            <w:r>
              <w:rPr>
                <w:sz w:val="20"/>
              </w:rPr>
              <w:t>危改户认定程序</w:t>
            </w:r>
          </w:p>
        </w:tc>
        <w:tc>
          <w:tcPr>
            <w:tcW w:w="2554" w:type="dxa"/>
          </w:tcPr>
          <w:p>
            <w:pPr>
              <w:pStyle w:val="7"/>
              <w:rPr>
                <w:rFonts w:ascii="Times New Roman"/>
                <w:sz w:val="20"/>
              </w:rPr>
            </w:pPr>
          </w:p>
          <w:p>
            <w:pPr>
              <w:pStyle w:val="7"/>
              <w:spacing w:before="6"/>
              <w:rPr>
                <w:rFonts w:ascii="Times New Roman"/>
                <w:sz w:val="21"/>
              </w:rPr>
            </w:pPr>
          </w:p>
          <w:p>
            <w:pPr>
              <w:pStyle w:val="7"/>
              <w:ind w:left="37"/>
              <w:rPr>
                <w:sz w:val="20"/>
              </w:rPr>
            </w:pPr>
            <w:r>
              <w:rPr>
                <w:sz w:val="20"/>
              </w:rPr>
              <w:t>农村危房改造申请程序</w:t>
            </w:r>
          </w:p>
        </w:tc>
        <w:tc>
          <w:tcPr>
            <w:tcW w:w="2139" w:type="dxa"/>
            <w:vMerge w:val="continue"/>
            <w:tcBorders>
              <w:top w:val="nil"/>
            </w:tcBorders>
          </w:tcPr>
          <w:p>
            <w:pPr>
              <w:rPr>
                <w:sz w:val="2"/>
                <w:szCs w:val="2"/>
              </w:rPr>
            </w:pPr>
          </w:p>
        </w:tc>
        <w:tc>
          <w:tcPr>
            <w:tcW w:w="994" w:type="dxa"/>
          </w:tcPr>
          <w:p>
            <w:pPr>
              <w:pStyle w:val="7"/>
              <w:spacing w:before="115" w:line="230" w:lineRule="auto"/>
              <w:ind w:left="36" w:right="127"/>
              <w:jc w:val="both"/>
              <w:rPr>
                <w:sz w:val="20"/>
              </w:rPr>
            </w:pPr>
            <w:r>
              <w:rPr>
                <w:sz w:val="20"/>
              </w:rPr>
              <w:t>信息形成(变更)20 个工作日内</w:t>
            </w:r>
          </w:p>
        </w:tc>
        <w:tc>
          <w:tcPr>
            <w:tcW w:w="994" w:type="dxa"/>
          </w:tcPr>
          <w:p>
            <w:pPr>
              <w:pStyle w:val="7"/>
              <w:spacing w:before="8"/>
              <w:rPr>
                <w:rFonts w:ascii="Times New Roman"/>
                <w:sz w:val="20"/>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numPr>
                <w:ilvl w:val="0"/>
                <w:numId w:val="10"/>
              </w:numPr>
              <w:tabs>
                <w:tab w:val="left" w:pos="240"/>
              </w:tabs>
              <w:spacing w:before="13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spacing w:before="6"/>
              <w:rPr>
                <w:rFonts w:ascii="Times New Roman"/>
                <w:sz w:val="21"/>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6"/>
              <w:rPr>
                <w:rFonts w:ascii="Times New Roman"/>
                <w:sz w:val="21"/>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6"/>
              <w:rPr>
                <w:rFonts w:ascii="Times New Roman"/>
                <w:sz w:val="21"/>
              </w:rPr>
            </w:pPr>
          </w:p>
          <w:p>
            <w:pPr>
              <w:pStyle w:val="7"/>
              <w:ind w:left="24"/>
              <w:jc w:val="center"/>
              <w:rPr>
                <w:sz w:val="20"/>
              </w:rPr>
            </w:pPr>
            <w:r>
              <w:rPr>
                <w:w w:val="99"/>
                <w:sz w:val="20"/>
              </w:rPr>
              <w:t>√</w:t>
            </w:r>
          </w:p>
        </w:tc>
        <w:tc>
          <w:tcPr>
            <w:tcW w:w="526" w:type="dxa"/>
          </w:tcPr>
          <w:p>
            <w:pPr>
              <w:pStyle w:val="7"/>
              <w:rPr>
                <w:rFonts w:ascii="Times New Roman"/>
                <w:sz w:val="20"/>
              </w:rPr>
            </w:pPr>
          </w:p>
          <w:p>
            <w:pPr>
              <w:pStyle w:val="7"/>
              <w:spacing w:before="6"/>
              <w:rPr>
                <w:rFonts w:ascii="Times New Roman"/>
                <w:sz w:val="21"/>
              </w:rPr>
            </w:pPr>
          </w:p>
          <w:p>
            <w:pPr>
              <w:pStyle w:val="7"/>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84" w:hRule="atLeast"/>
        </w:trPr>
        <w:tc>
          <w:tcPr>
            <w:tcW w:w="386" w:type="dxa"/>
          </w:tcPr>
          <w:p>
            <w:pPr>
              <w:pStyle w:val="7"/>
              <w:rPr>
                <w:rFonts w:ascii="Times New Roman"/>
                <w:sz w:val="20"/>
              </w:rPr>
            </w:pPr>
          </w:p>
          <w:p>
            <w:pPr>
              <w:pStyle w:val="7"/>
              <w:spacing w:before="6"/>
              <w:rPr>
                <w:rFonts w:ascii="Times New Roman"/>
                <w:sz w:val="21"/>
              </w:rPr>
            </w:pPr>
          </w:p>
          <w:p>
            <w:pPr>
              <w:pStyle w:val="7"/>
              <w:ind w:right="62"/>
              <w:jc w:val="right"/>
              <w:rPr>
                <w:sz w:val="20"/>
              </w:rPr>
            </w:pPr>
            <w:r>
              <w:rPr>
                <w:sz w:val="20"/>
              </w:rPr>
              <w:t>11</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rPr>
                <w:rFonts w:ascii="Times New Roman"/>
                <w:sz w:val="20"/>
              </w:rPr>
            </w:pPr>
          </w:p>
          <w:p>
            <w:pPr>
              <w:pStyle w:val="7"/>
              <w:spacing w:before="6"/>
              <w:rPr>
                <w:rFonts w:ascii="Times New Roman"/>
                <w:sz w:val="21"/>
              </w:rPr>
            </w:pPr>
          </w:p>
          <w:p>
            <w:pPr>
              <w:pStyle w:val="7"/>
              <w:ind w:left="80" w:right="48"/>
              <w:jc w:val="center"/>
              <w:rPr>
                <w:sz w:val="20"/>
              </w:rPr>
            </w:pPr>
            <w:r>
              <w:rPr>
                <w:sz w:val="20"/>
              </w:rPr>
              <w:t>认定结果</w:t>
            </w:r>
          </w:p>
        </w:tc>
        <w:tc>
          <w:tcPr>
            <w:tcW w:w="2554" w:type="dxa"/>
          </w:tcPr>
          <w:p>
            <w:pPr>
              <w:pStyle w:val="7"/>
              <w:rPr>
                <w:rFonts w:ascii="Times New Roman"/>
                <w:sz w:val="20"/>
              </w:rPr>
            </w:pPr>
          </w:p>
          <w:p>
            <w:pPr>
              <w:pStyle w:val="7"/>
              <w:spacing w:before="6"/>
              <w:rPr>
                <w:rFonts w:ascii="Times New Roman"/>
                <w:sz w:val="21"/>
              </w:rPr>
            </w:pPr>
          </w:p>
          <w:p>
            <w:pPr>
              <w:pStyle w:val="7"/>
              <w:ind w:left="37"/>
              <w:rPr>
                <w:sz w:val="20"/>
              </w:rPr>
            </w:pPr>
            <w:r>
              <w:rPr>
                <w:sz w:val="20"/>
              </w:rPr>
              <w:t>认定结果</w:t>
            </w:r>
          </w:p>
        </w:tc>
        <w:tc>
          <w:tcPr>
            <w:tcW w:w="2139" w:type="dxa"/>
            <w:vMerge w:val="continue"/>
            <w:tcBorders>
              <w:top w:val="nil"/>
            </w:tcBorders>
          </w:tcPr>
          <w:p>
            <w:pPr>
              <w:rPr>
                <w:sz w:val="2"/>
                <w:szCs w:val="2"/>
              </w:rPr>
            </w:pPr>
          </w:p>
        </w:tc>
        <w:tc>
          <w:tcPr>
            <w:tcW w:w="994" w:type="dxa"/>
          </w:tcPr>
          <w:p>
            <w:pPr>
              <w:pStyle w:val="7"/>
              <w:spacing w:before="113" w:line="230" w:lineRule="auto"/>
              <w:ind w:left="36" w:right="127"/>
              <w:jc w:val="both"/>
              <w:rPr>
                <w:sz w:val="20"/>
              </w:rPr>
            </w:pPr>
            <w:r>
              <w:rPr>
                <w:sz w:val="20"/>
              </w:rPr>
              <w:t>信息形成(变更)20 个工作日内</w:t>
            </w:r>
          </w:p>
        </w:tc>
        <w:tc>
          <w:tcPr>
            <w:tcW w:w="994" w:type="dxa"/>
          </w:tcPr>
          <w:p>
            <w:pPr>
              <w:pStyle w:val="7"/>
              <w:spacing w:before="5"/>
              <w:rPr>
                <w:rFonts w:ascii="Times New Roman"/>
                <w:sz w:val="20"/>
              </w:rPr>
            </w:pPr>
          </w:p>
          <w:p>
            <w:pPr>
              <w:pStyle w:val="7"/>
              <w:spacing w:before="1"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numPr>
                <w:ilvl w:val="0"/>
                <w:numId w:val="11"/>
              </w:numPr>
              <w:tabs>
                <w:tab w:val="left" w:pos="240"/>
              </w:tabs>
              <w:spacing w:before="131"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spacing w:before="6"/>
              <w:rPr>
                <w:rFonts w:ascii="Times New Roman"/>
                <w:sz w:val="21"/>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6"/>
              <w:rPr>
                <w:rFonts w:ascii="Times New Roman"/>
                <w:sz w:val="21"/>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18"/>
              </w:rPr>
            </w:pPr>
          </w:p>
        </w:tc>
        <w:tc>
          <w:tcPr>
            <w:tcW w:w="526" w:type="dxa"/>
          </w:tcPr>
          <w:p>
            <w:pPr>
              <w:pStyle w:val="7"/>
              <w:rPr>
                <w:rFonts w:ascii="Times New Roman"/>
                <w:sz w:val="20"/>
              </w:rPr>
            </w:pPr>
          </w:p>
          <w:p>
            <w:pPr>
              <w:pStyle w:val="7"/>
              <w:spacing w:before="6"/>
              <w:rPr>
                <w:rFonts w:ascii="Times New Roman"/>
                <w:sz w:val="21"/>
              </w:rPr>
            </w:pPr>
          </w:p>
          <w:p>
            <w:pPr>
              <w:pStyle w:val="7"/>
              <w:ind w:left="24"/>
              <w:jc w:val="center"/>
              <w:rPr>
                <w:sz w:val="20"/>
              </w:rPr>
            </w:pPr>
            <w:r>
              <w:rPr>
                <w:w w:val="99"/>
                <w:sz w:val="20"/>
              </w:rPr>
              <w:t>√</w:t>
            </w: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80" w:bottom="280" w:left="1020" w:header="720" w:footer="720" w:gutter="0"/>
          <w:cols w:equalWidth="0" w:num="1">
            <w:col w:w="14640"/>
          </w:cols>
        </w:sectPr>
      </w:pPr>
    </w:p>
    <w:p>
      <w:pPr>
        <w:pStyle w:val="2"/>
        <w:rPr>
          <w:rFonts w:ascii="Times New Roman"/>
          <w:sz w:val="26"/>
        </w:rPr>
      </w:pPr>
    </w:p>
    <w:tbl>
      <w:tblPr>
        <w:tblStyle w:val="3"/>
        <w:tblW w:w="0" w:type="auto"/>
        <w:tblInd w:w="12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86"/>
        <w:gridCol w:w="648"/>
        <w:gridCol w:w="1008"/>
        <w:gridCol w:w="994"/>
        <w:gridCol w:w="2554"/>
        <w:gridCol w:w="2139"/>
        <w:gridCol w:w="994"/>
        <w:gridCol w:w="994"/>
        <w:gridCol w:w="994"/>
        <w:gridCol w:w="526"/>
        <w:gridCol w:w="526"/>
        <w:gridCol w:w="526"/>
        <w:gridCol w:w="526"/>
        <w:gridCol w:w="526"/>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386" w:type="dxa"/>
            <w:vMerge w:val="restart"/>
          </w:tcPr>
          <w:p>
            <w:pPr>
              <w:pStyle w:val="7"/>
              <w:rPr>
                <w:rFonts w:ascii="Times New Roman"/>
                <w:sz w:val="20"/>
              </w:rPr>
            </w:pPr>
          </w:p>
          <w:p>
            <w:pPr>
              <w:pStyle w:val="7"/>
              <w:spacing w:before="10"/>
              <w:rPr>
                <w:rFonts w:ascii="Times New Roman"/>
                <w:sz w:val="18"/>
              </w:rPr>
            </w:pPr>
          </w:p>
          <w:p>
            <w:pPr>
              <w:pStyle w:val="7"/>
              <w:spacing w:line="232" w:lineRule="auto"/>
              <w:ind w:left="97" w:right="67"/>
              <w:rPr>
                <w:rFonts w:hint="eastAsia" w:ascii="黑体" w:eastAsia="黑体"/>
                <w:b/>
                <w:sz w:val="20"/>
              </w:rPr>
            </w:pPr>
            <w:r>
              <w:rPr>
                <w:rFonts w:hint="eastAsia" w:ascii="黑体" w:eastAsia="黑体"/>
                <w:b/>
                <w:sz w:val="20"/>
              </w:rPr>
              <w:t>序号</w:t>
            </w:r>
          </w:p>
        </w:tc>
        <w:tc>
          <w:tcPr>
            <w:tcW w:w="648" w:type="dxa"/>
            <w:vMerge w:val="restart"/>
          </w:tcPr>
          <w:p>
            <w:pPr>
              <w:pStyle w:val="7"/>
              <w:rPr>
                <w:rFonts w:ascii="Times New Roman"/>
                <w:sz w:val="20"/>
              </w:rPr>
            </w:pPr>
          </w:p>
          <w:p>
            <w:pPr>
              <w:pStyle w:val="7"/>
              <w:spacing w:before="2"/>
              <w:rPr>
                <w:rFonts w:ascii="Times New Roman"/>
                <w:sz w:val="29"/>
              </w:rPr>
            </w:pPr>
          </w:p>
          <w:p>
            <w:pPr>
              <w:pStyle w:val="7"/>
              <w:ind w:left="129"/>
              <w:rPr>
                <w:rFonts w:hint="eastAsia" w:ascii="黑体" w:eastAsia="黑体"/>
                <w:b/>
                <w:sz w:val="20"/>
              </w:rPr>
            </w:pPr>
            <w:r>
              <w:rPr>
                <w:rFonts w:hint="eastAsia" w:ascii="黑体" w:eastAsia="黑体"/>
                <w:b/>
                <w:sz w:val="20"/>
              </w:rPr>
              <w:t>过程</w:t>
            </w:r>
          </w:p>
        </w:tc>
        <w:tc>
          <w:tcPr>
            <w:tcW w:w="2002" w:type="dxa"/>
            <w:gridSpan w:val="2"/>
          </w:tcPr>
          <w:p>
            <w:pPr>
              <w:pStyle w:val="7"/>
              <w:spacing w:before="84"/>
              <w:ind w:left="602"/>
              <w:rPr>
                <w:rFonts w:hint="eastAsia" w:ascii="黑体" w:eastAsia="黑体"/>
                <w:b/>
                <w:sz w:val="20"/>
              </w:rPr>
            </w:pPr>
            <w:r>
              <w:rPr>
                <w:rFonts w:hint="eastAsia" w:ascii="黑体" w:eastAsia="黑体"/>
                <w:b/>
                <w:sz w:val="20"/>
              </w:rPr>
              <w:t>公开事项</w:t>
            </w:r>
          </w:p>
        </w:tc>
        <w:tc>
          <w:tcPr>
            <w:tcW w:w="2554" w:type="dxa"/>
            <w:vMerge w:val="restart"/>
          </w:tcPr>
          <w:p>
            <w:pPr>
              <w:pStyle w:val="7"/>
              <w:rPr>
                <w:rFonts w:ascii="Times New Roman"/>
                <w:sz w:val="20"/>
              </w:rPr>
            </w:pPr>
          </w:p>
          <w:p>
            <w:pPr>
              <w:pStyle w:val="7"/>
              <w:spacing w:before="2"/>
              <w:rPr>
                <w:rFonts w:ascii="Times New Roman"/>
                <w:sz w:val="29"/>
              </w:rPr>
            </w:pPr>
          </w:p>
          <w:p>
            <w:pPr>
              <w:pStyle w:val="7"/>
              <w:ind w:left="861" w:right="829"/>
              <w:jc w:val="center"/>
              <w:rPr>
                <w:rFonts w:hint="eastAsia" w:ascii="黑体" w:eastAsia="黑体"/>
                <w:b/>
                <w:sz w:val="20"/>
              </w:rPr>
            </w:pPr>
            <w:r>
              <w:rPr>
                <w:rFonts w:hint="eastAsia" w:ascii="黑体" w:eastAsia="黑体"/>
                <w:b/>
                <w:sz w:val="20"/>
              </w:rPr>
              <w:t>公开内容</w:t>
            </w:r>
          </w:p>
        </w:tc>
        <w:tc>
          <w:tcPr>
            <w:tcW w:w="2139" w:type="dxa"/>
            <w:vMerge w:val="restart"/>
          </w:tcPr>
          <w:p>
            <w:pPr>
              <w:pStyle w:val="7"/>
              <w:rPr>
                <w:rFonts w:ascii="Times New Roman"/>
                <w:sz w:val="20"/>
              </w:rPr>
            </w:pPr>
          </w:p>
          <w:p>
            <w:pPr>
              <w:pStyle w:val="7"/>
              <w:spacing w:before="2"/>
              <w:rPr>
                <w:rFonts w:ascii="Times New Roman"/>
                <w:sz w:val="29"/>
              </w:rPr>
            </w:pPr>
          </w:p>
          <w:p>
            <w:pPr>
              <w:pStyle w:val="7"/>
              <w:ind w:left="668"/>
              <w:rPr>
                <w:rFonts w:hint="eastAsia" w:ascii="黑体" w:eastAsia="黑体"/>
                <w:b/>
                <w:sz w:val="20"/>
              </w:rPr>
            </w:pPr>
            <w:r>
              <w:rPr>
                <w:rFonts w:hint="eastAsia" w:ascii="黑体" w:eastAsia="黑体"/>
                <w:b/>
                <w:sz w:val="20"/>
              </w:rPr>
              <w:t>公开依据</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公开时限</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公开主体</w:t>
            </w:r>
          </w:p>
        </w:tc>
        <w:tc>
          <w:tcPr>
            <w:tcW w:w="994" w:type="dxa"/>
            <w:vMerge w:val="restart"/>
          </w:tcPr>
          <w:p>
            <w:pPr>
              <w:pStyle w:val="7"/>
              <w:rPr>
                <w:rFonts w:ascii="Times New Roman"/>
                <w:sz w:val="20"/>
              </w:rPr>
            </w:pPr>
          </w:p>
          <w:p>
            <w:pPr>
              <w:pStyle w:val="7"/>
              <w:spacing w:before="10"/>
              <w:rPr>
                <w:rFonts w:ascii="Times New Roman"/>
                <w:sz w:val="29"/>
              </w:rPr>
            </w:pPr>
          </w:p>
          <w:p>
            <w:pPr>
              <w:pStyle w:val="7"/>
              <w:spacing w:line="230" w:lineRule="auto"/>
              <w:ind w:left="196" w:right="65" w:hanging="101"/>
              <w:rPr>
                <w:rFonts w:hint="eastAsia" w:ascii="黑体" w:eastAsia="黑体"/>
                <w:b/>
                <w:sz w:val="20"/>
              </w:rPr>
            </w:pPr>
            <w:r>
              <w:rPr>
                <w:rFonts w:hint="eastAsia" w:ascii="黑体" w:eastAsia="黑体"/>
                <w:b/>
                <w:sz w:val="20"/>
              </w:rPr>
              <w:t>公开渠道和载体</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公开对象</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公开方式</w:t>
            </w:r>
          </w:p>
        </w:tc>
        <w:tc>
          <w:tcPr>
            <w:tcW w:w="1590" w:type="dxa"/>
            <w:gridSpan w:val="3"/>
          </w:tcPr>
          <w:p>
            <w:pPr>
              <w:pStyle w:val="7"/>
              <w:spacing w:before="84"/>
              <w:ind w:left="391"/>
              <w:rPr>
                <w:rFonts w:hint="eastAsia" w:ascii="黑体" w:eastAsia="黑体"/>
                <w:b/>
                <w:sz w:val="20"/>
              </w:rPr>
            </w:pPr>
            <w:r>
              <w:rPr>
                <w:rFonts w:hint="eastAsia" w:ascii="黑体" w:eastAsia="黑体"/>
                <w:b/>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386"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1008" w:type="dxa"/>
          </w:tcPr>
          <w:p>
            <w:pPr>
              <w:pStyle w:val="7"/>
              <w:rPr>
                <w:rFonts w:ascii="Times New Roman"/>
                <w:sz w:val="20"/>
              </w:rPr>
            </w:pPr>
          </w:p>
          <w:p>
            <w:pPr>
              <w:pStyle w:val="7"/>
              <w:spacing w:before="125"/>
              <w:ind w:left="89" w:right="55"/>
              <w:jc w:val="center"/>
              <w:rPr>
                <w:rFonts w:hint="eastAsia" w:ascii="黑体" w:eastAsia="黑体"/>
                <w:b/>
                <w:sz w:val="20"/>
              </w:rPr>
            </w:pPr>
            <w:r>
              <w:rPr>
                <w:rFonts w:hint="eastAsia" w:ascii="黑体" w:eastAsia="黑体"/>
                <w:b/>
                <w:sz w:val="20"/>
              </w:rPr>
              <w:t>一级事项</w:t>
            </w:r>
          </w:p>
        </w:tc>
        <w:tc>
          <w:tcPr>
            <w:tcW w:w="994" w:type="dxa"/>
          </w:tcPr>
          <w:p>
            <w:pPr>
              <w:pStyle w:val="7"/>
              <w:rPr>
                <w:rFonts w:ascii="Times New Roman"/>
                <w:sz w:val="20"/>
              </w:rPr>
            </w:pPr>
          </w:p>
          <w:p>
            <w:pPr>
              <w:pStyle w:val="7"/>
              <w:spacing w:before="125"/>
              <w:ind w:left="98"/>
              <w:rPr>
                <w:rFonts w:hint="eastAsia" w:ascii="黑体" w:eastAsia="黑体"/>
                <w:b/>
                <w:sz w:val="20"/>
              </w:rPr>
            </w:pPr>
            <w:r>
              <w:rPr>
                <w:rFonts w:hint="eastAsia" w:ascii="黑体" w:eastAsia="黑体"/>
                <w:b/>
                <w:sz w:val="20"/>
              </w:rPr>
              <w:t>二级事项</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526" w:type="dxa"/>
          </w:tcPr>
          <w:p>
            <w:pPr>
              <w:pStyle w:val="7"/>
              <w:spacing w:before="11"/>
              <w:rPr>
                <w:rFonts w:ascii="Times New Roman"/>
                <w:sz w:val="20"/>
              </w:rPr>
            </w:pPr>
          </w:p>
          <w:p>
            <w:pPr>
              <w:pStyle w:val="7"/>
              <w:spacing w:line="230" w:lineRule="auto"/>
              <w:ind w:left="167" w:right="36" w:hanging="103"/>
              <w:rPr>
                <w:rFonts w:hint="eastAsia" w:ascii="黑体" w:eastAsia="黑体"/>
                <w:b/>
                <w:sz w:val="20"/>
              </w:rPr>
            </w:pPr>
            <w:r>
              <w:rPr>
                <w:rFonts w:hint="eastAsia" w:ascii="黑体" w:eastAsia="黑体"/>
                <w:b/>
                <w:sz w:val="20"/>
              </w:rPr>
              <w:t>全社会</w:t>
            </w:r>
          </w:p>
        </w:tc>
        <w:tc>
          <w:tcPr>
            <w:tcW w:w="526" w:type="dxa"/>
          </w:tcPr>
          <w:p>
            <w:pPr>
              <w:pStyle w:val="7"/>
              <w:spacing w:before="11"/>
              <w:rPr>
                <w:rFonts w:ascii="Times New Roman"/>
                <w:sz w:val="20"/>
              </w:rPr>
            </w:pPr>
          </w:p>
          <w:p>
            <w:pPr>
              <w:pStyle w:val="7"/>
              <w:spacing w:line="230" w:lineRule="auto"/>
              <w:ind w:left="63" w:right="37"/>
              <w:rPr>
                <w:rFonts w:hint="eastAsia" w:ascii="黑体" w:eastAsia="黑体"/>
                <w:b/>
                <w:sz w:val="20"/>
              </w:rPr>
            </w:pPr>
            <w:r>
              <w:rPr>
                <w:rFonts w:hint="eastAsia" w:ascii="黑体" w:eastAsia="黑体"/>
                <w:b/>
                <w:sz w:val="20"/>
              </w:rPr>
              <w:t>特定群体</w:t>
            </w:r>
          </w:p>
        </w:tc>
        <w:tc>
          <w:tcPr>
            <w:tcW w:w="526" w:type="dxa"/>
          </w:tcPr>
          <w:p>
            <w:pPr>
              <w:pStyle w:val="7"/>
              <w:rPr>
                <w:rFonts w:ascii="Times New Roman"/>
                <w:sz w:val="20"/>
              </w:rPr>
            </w:pPr>
          </w:p>
          <w:p>
            <w:pPr>
              <w:pStyle w:val="7"/>
              <w:spacing w:before="125"/>
              <w:ind w:left="43" w:right="19"/>
              <w:jc w:val="center"/>
              <w:rPr>
                <w:rFonts w:hint="eastAsia" w:ascii="黑体" w:eastAsia="黑体"/>
                <w:b/>
                <w:sz w:val="20"/>
              </w:rPr>
            </w:pPr>
            <w:r>
              <w:rPr>
                <w:rFonts w:hint="eastAsia" w:ascii="黑体" w:eastAsia="黑体"/>
                <w:b/>
                <w:sz w:val="20"/>
              </w:rPr>
              <w:t>主动</w:t>
            </w:r>
          </w:p>
        </w:tc>
        <w:tc>
          <w:tcPr>
            <w:tcW w:w="526" w:type="dxa"/>
          </w:tcPr>
          <w:p>
            <w:pPr>
              <w:pStyle w:val="7"/>
              <w:spacing w:before="11"/>
              <w:rPr>
                <w:rFonts w:ascii="Times New Roman"/>
                <w:sz w:val="20"/>
              </w:rPr>
            </w:pPr>
          </w:p>
          <w:p>
            <w:pPr>
              <w:pStyle w:val="7"/>
              <w:spacing w:line="230" w:lineRule="auto"/>
              <w:ind w:left="166" w:right="37" w:hanging="103"/>
              <w:rPr>
                <w:rFonts w:hint="eastAsia" w:ascii="黑体" w:eastAsia="黑体"/>
                <w:b/>
                <w:sz w:val="20"/>
              </w:rPr>
            </w:pPr>
            <w:r>
              <w:rPr>
                <w:rFonts w:hint="eastAsia" w:ascii="黑体" w:eastAsia="黑体"/>
                <w:b/>
                <w:sz w:val="20"/>
              </w:rPr>
              <w:t>依申请</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县级</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乡级</w:t>
            </w:r>
          </w:p>
        </w:tc>
        <w:tc>
          <w:tcPr>
            <w:tcW w:w="538" w:type="dxa"/>
          </w:tcPr>
          <w:p>
            <w:pPr>
              <w:pStyle w:val="7"/>
              <w:rPr>
                <w:rFonts w:ascii="Times New Roman"/>
                <w:sz w:val="20"/>
              </w:rPr>
            </w:pPr>
          </w:p>
          <w:p>
            <w:pPr>
              <w:pStyle w:val="7"/>
              <w:spacing w:before="125"/>
              <w:ind w:left="69"/>
              <w:rPr>
                <w:rFonts w:hint="eastAsia" w:ascii="黑体" w:eastAsia="黑体"/>
                <w:b/>
                <w:sz w:val="20"/>
              </w:rPr>
            </w:pPr>
            <w:r>
              <w:rPr>
                <w:rFonts w:hint="eastAsia" w:ascii="黑体" w:eastAsia="黑体"/>
                <w:b/>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932" w:hRule="atLeast"/>
        </w:trPr>
        <w:tc>
          <w:tcPr>
            <w:tcW w:w="38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81" w:right="45"/>
              <w:jc w:val="center"/>
              <w:rPr>
                <w:sz w:val="20"/>
              </w:rPr>
            </w:pPr>
            <w:r>
              <w:rPr>
                <w:sz w:val="20"/>
              </w:rPr>
              <w:t>12</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131"/>
              <w:rPr>
                <w:sz w:val="20"/>
              </w:rPr>
            </w:pPr>
            <w:r>
              <w:rPr>
                <w:sz w:val="20"/>
              </w:rPr>
              <w:t>管理</w:t>
            </w:r>
          </w:p>
        </w:tc>
        <w:tc>
          <w:tcPr>
            <w:tcW w:w="100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87" w:right="55"/>
              <w:jc w:val="center"/>
              <w:rPr>
                <w:sz w:val="20"/>
              </w:rPr>
            </w:pPr>
            <w:r>
              <w:rPr>
                <w:sz w:val="20"/>
              </w:rPr>
              <w:t>预算管理</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6"/>
              </w:rPr>
            </w:pPr>
          </w:p>
          <w:p>
            <w:pPr>
              <w:pStyle w:val="7"/>
              <w:spacing w:line="232" w:lineRule="auto"/>
              <w:ind w:left="100" w:right="66"/>
              <w:jc w:val="center"/>
              <w:rPr>
                <w:sz w:val="20"/>
              </w:rPr>
            </w:pPr>
            <w:r>
              <w:rPr>
                <w:sz w:val="20"/>
              </w:rPr>
              <w:t>预算编制和执行情况</w:t>
            </w:r>
          </w:p>
        </w:tc>
        <w:tc>
          <w:tcPr>
            <w:tcW w:w="255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6"/>
              </w:rPr>
            </w:pPr>
          </w:p>
          <w:p>
            <w:pPr>
              <w:pStyle w:val="7"/>
              <w:spacing w:line="230" w:lineRule="auto"/>
              <w:ind w:left="37" w:right="71"/>
              <w:rPr>
                <w:sz w:val="20"/>
              </w:rPr>
            </w:pPr>
            <w:r>
              <w:rPr>
                <w:sz w:val="20"/>
              </w:rPr>
              <w:t>预算预算调整决算预算执行情况的报告及报表有关内容，部门预算决算及报表有关内容</w:t>
            </w:r>
          </w:p>
        </w:tc>
        <w:tc>
          <w:tcPr>
            <w:tcW w:w="213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6"/>
              </w:rPr>
            </w:pPr>
          </w:p>
          <w:p>
            <w:pPr>
              <w:pStyle w:val="7"/>
              <w:spacing w:line="230" w:lineRule="auto"/>
              <w:ind w:left="39" w:right="60"/>
              <w:rPr>
                <w:sz w:val="20"/>
              </w:rPr>
            </w:pPr>
            <w:r>
              <w:rPr>
                <w:sz w:val="20"/>
              </w:rPr>
              <w:t>《中华人民共和国预算法》</w:t>
            </w:r>
          </w:p>
          <w:p>
            <w:pPr>
              <w:pStyle w:val="7"/>
              <w:spacing w:before="2" w:line="230" w:lineRule="auto"/>
              <w:ind w:left="39" w:right="60"/>
              <w:rPr>
                <w:sz w:val="20"/>
              </w:rPr>
            </w:pPr>
            <w:r>
              <w:rPr>
                <w:sz w:val="20"/>
              </w:rPr>
              <w:t>《中华人民共和国政府信息公开条例》</w:t>
            </w:r>
          </w:p>
        </w:tc>
        <w:tc>
          <w:tcPr>
            <w:tcW w:w="994" w:type="dxa"/>
          </w:tcPr>
          <w:p>
            <w:pPr>
              <w:pStyle w:val="7"/>
              <w:rPr>
                <w:rFonts w:ascii="Times New Roman"/>
                <w:sz w:val="20"/>
              </w:rPr>
            </w:pPr>
          </w:p>
          <w:p>
            <w:pPr>
              <w:pStyle w:val="7"/>
              <w:spacing w:before="140" w:line="230" w:lineRule="auto"/>
              <w:ind w:left="36" w:right="129"/>
              <w:jc w:val="both"/>
              <w:rPr>
                <w:sz w:val="20"/>
              </w:rPr>
            </w:pPr>
            <w:r>
              <w:rPr>
                <w:sz w:val="20"/>
              </w:rPr>
              <w:t>经县级人民代表大会</w:t>
            </w:r>
            <w:bookmarkStart w:id="0" w:name="_GoBack"/>
            <w:bookmarkEnd w:id="0"/>
            <w:r>
              <w:rPr>
                <w:sz w:val="20"/>
              </w:rPr>
              <w:t>常务委员会批准或财政部门批复后20日内</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6"/>
              </w:rPr>
            </w:pPr>
          </w:p>
          <w:p>
            <w:pPr>
              <w:pStyle w:val="7"/>
              <w:spacing w:line="232"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7"/>
              </w:rPr>
            </w:pPr>
          </w:p>
          <w:p>
            <w:pPr>
              <w:pStyle w:val="7"/>
              <w:numPr>
                <w:ilvl w:val="0"/>
                <w:numId w:val="12"/>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24"/>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28" w:hRule="atLeast"/>
        </w:trPr>
        <w:tc>
          <w:tcPr>
            <w:tcW w:w="38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81" w:right="45"/>
              <w:jc w:val="center"/>
              <w:rPr>
                <w:sz w:val="20"/>
              </w:rPr>
            </w:pPr>
            <w:r>
              <w:rPr>
                <w:sz w:val="20"/>
              </w:rPr>
              <w:t>13</w:t>
            </w:r>
          </w:p>
        </w:tc>
        <w:tc>
          <w:tcPr>
            <w:tcW w:w="64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4"/>
              <w:ind w:left="131"/>
              <w:rPr>
                <w:sz w:val="20"/>
              </w:rPr>
            </w:pPr>
            <w:r>
              <w:rPr>
                <w:sz w:val="20"/>
              </w:rPr>
              <w:t>结果</w:t>
            </w:r>
          </w:p>
        </w:tc>
        <w:tc>
          <w:tcPr>
            <w:tcW w:w="100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87" w:right="55"/>
              <w:jc w:val="center"/>
              <w:rPr>
                <w:sz w:val="20"/>
              </w:rPr>
            </w:pPr>
            <w:r>
              <w:rPr>
                <w:sz w:val="20"/>
              </w:rPr>
              <w:t>决策部署</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16"/>
              </w:rPr>
            </w:pPr>
          </w:p>
          <w:p>
            <w:pPr>
              <w:pStyle w:val="7"/>
              <w:spacing w:line="230" w:lineRule="auto"/>
              <w:ind w:left="100" w:right="66"/>
              <w:rPr>
                <w:sz w:val="20"/>
              </w:rPr>
            </w:pPr>
            <w:r>
              <w:rPr>
                <w:sz w:val="20"/>
              </w:rPr>
              <w:t>决策部署落实情况</w:t>
            </w:r>
          </w:p>
        </w:tc>
        <w:tc>
          <w:tcPr>
            <w:tcW w:w="255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37"/>
              <w:rPr>
                <w:sz w:val="20"/>
              </w:rPr>
            </w:pPr>
            <w:r>
              <w:rPr>
                <w:sz w:val="20"/>
              </w:rPr>
              <w:t>决策部署落实情况等</w:t>
            </w:r>
          </w:p>
        </w:tc>
        <w:tc>
          <w:tcPr>
            <w:tcW w:w="2139"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18"/>
              </w:rPr>
            </w:pPr>
          </w:p>
          <w:p>
            <w:pPr>
              <w:pStyle w:val="7"/>
              <w:spacing w:line="232" w:lineRule="auto"/>
              <w:ind w:left="39" w:right="60"/>
              <w:jc w:val="both"/>
              <w:rPr>
                <w:sz w:val="20"/>
              </w:rPr>
            </w:pPr>
            <w:r>
              <w:rPr>
                <w:sz w:val="20"/>
              </w:rPr>
              <w:t>《中共中央办公厅国务院办公厅印发〈关于全面推进政务公开工作的意见〉的通知》</w:t>
            </w:r>
          </w:p>
          <w:p>
            <w:pPr>
              <w:pStyle w:val="7"/>
              <w:spacing w:line="230" w:lineRule="auto"/>
              <w:ind w:left="39" w:right="60"/>
              <w:jc w:val="both"/>
              <w:rPr>
                <w:sz w:val="20"/>
              </w:rPr>
            </w:pPr>
            <w:r>
              <w:rPr>
                <w:sz w:val="20"/>
              </w:rPr>
              <w:t>《国务院办公厅印发〈关于全面推进政务公开工作的意见〉实施细则的通知》</w:t>
            </w:r>
          </w:p>
        </w:tc>
        <w:tc>
          <w:tcPr>
            <w:tcW w:w="994" w:type="dxa"/>
          </w:tcPr>
          <w:p>
            <w:pPr>
              <w:pStyle w:val="7"/>
              <w:rPr>
                <w:rFonts w:ascii="Times New Roman"/>
                <w:sz w:val="20"/>
              </w:rPr>
            </w:pPr>
          </w:p>
          <w:p>
            <w:pPr>
              <w:pStyle w:val="7"/>
              <w:rPr>
                <w:rFonts w:ascii="Times New Roman"/>
                <w:sz w:val="20"/>
              </w:rPr>
            </w:pPr>
          </w:p>
          <w:p>
            <w:pPr>
              <w:pStyle w:val="7"/>
              <w:spacing w:before="174" w:line="232" w:lineRule="auto"/>
              <w:ind w:left="36" w:right="127"/>
              <w:jc w:val="both"/>
              <w:rPr>
                <w:sz w:val="20"/>
              </w:rPr>
            </w:pPr>
            <w:r>
              <w:rPr>
                <w:sz w:val="20"/>
              </w:rPr>
              <w:t>信息形成(变更)20 个工作日内</w:t>
            </w:r>
          </w:p>
        </w:tc>
        <w:tc>
          <w:tcPr>
            <w:tcW w:w="994" w:type="dxa"/>
          </w:tcPr>
          <w:p>
            <w:pPr>
              <w:pStyle w:val="7"/>
              <w:rPr>
                <w:rFonts w:ascii="Times New Roman"/>
                <w:sz w:val="20"/>
              </w:rPr>
            </w:pPr>
          </w:p>
          <w:p>
            <w:pPr>
              <w:pStyle w:val="7"/>
              <w:rPr>
                <w:rFonts w:ascii="Times New Roman"/>
                <w:sz w:val="20"/>
              </w:rPr>
            </w:pPr>
          </w:p>
          <w:p>
            <w:pPr>
              <w:pStyle w:val="7"/>
              <w:spacing w:before="2"/>
              <w:rPr>
                <w:rFonts w:ascii="Times New Roman"/>
                <w:sz w:val="26"/>
              </w:rPr>
            </w:pPr>
          </w:p>
          <w:p>
            <w:pPr>
              <w:pStyle w:val="7"/>
              <w:spacing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16"/>
              </w:rPr>
            </w:pPr>
          </w:p>
          <w:p>
            <w:pPr>
              <w:pStyle w:val="7"/>
              <w:numPr>
                <w:ilvl w:val="0"/>
                <w:numId w:val="13"/>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24"/>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30" w:hRule="atLeast"/>
        </w:trPr>
        <w:tc>
          <w:tcPr>
            <w:tcW w:w="38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81" w:right="45"/>
              <w:jc w:val="center"/>
              <w:rPr>
                <w:sz w:val="20"/>
              </w:rPr>
            </w:pPr>
            <w:r>
              <w:rPr>
                <w:sz w:val="20"/>
              </w:rPr>
              <w:t>14</w:t>
            </w:r>
          </w:p>
        </w:tc>
        <w:tc>
          <w:tcPr>
            <w:tcW w:w="648" w:type="dxa"/>
            <w:vMerge w:val="continue"/>
            <w:tcBorders>
              <w:top w:val="nil"/>
            </w:tcBorders>
          </w:tcPr>
          <w:p>
            <w:pPr>
              <w:rPr>
                <w:sz w:val="2"/>
                <w:szCs w:val="2"/>
              </w:rPr>
            </w:pPr>
          </w:p>
        </w:tc>
        <w:tc>
          <w:tcPr>
            <w:tcW w:w="100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5"/>
              </w:rPr>
            </w:pPr>
          </w:p>
          <w:p>
            <w:pPr>
              <w:pStyle w:val="7"/>
              <w:spacing w:line="230" w:lineRule="auto"/>
              <w:ind w:left="311" w:right="73" w:hanging="204"/>
              <w:rPr>
                <w:sz w:val="20"/>
              </w:rPr>
            </w:pPr>
            <w:r>
              <w:rPr>
                <w:sz w:val="20"/>
              </w:rPr>
              <w:t>年度任务实施</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5"/>
              </w:rPr>
            </w:pPr>
          </w:p>
          <w:p>
            <w:pPr>
              <w:pStyle w:val="7"/>
              <w:spacing w:line="230" w:lineRule="auto"/>
              <w:ind w:left="100" w:right="66"/>
              <w:rPr>
                <w:sz w:val="20"/>
              </w:rPr>
            </w:pPr>
            <w:r>
              <w:rPr>
                <w:sz w:val="20"/>
              </w:rPr>
              <w:t>年度任务执行情况</w:t>
            </w:r>
          </w:p>
        </w:tc>
        <w:tc>
          <w:tcPr>
            <w:tcW w:w="255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37"/>
              <w:rPr>
                <w:sz w:val="20"/>
              </w:rPr>
            </w:pPr>
            <w:r>
              <w:rPr>
                <w:sz w:val="20"/>
              </w:rPr>
              <w:t>年度工作完成情况等</w:t>
            </w:r>
          </w:p>
        </w:tc>
        <w:tc>
          <w:tcPr>
            <w:tcW w:w="2139" w:type="dxa"/>
            <w:vMerge w:val="continue"/>
            <w:tcBorders>
              <w:top w:val="nil"/>
            </w:tcBorders>
          </w:tcPr>
          <w:p>
            <w:pPr>
              <w:rPr>
                <w:sz w:val="2"/>
                <w:szCs w:val="2"/>
              </w:rPr>
            </w:pPr>
          </w:p>
        </w:tc>
        <w:tc>
          <w:tcPr>
            <w:tcW w:w="994" w:type="dxa"/>
          </w:tcPr>
          <w:p>
            <w:pPr>
              <w:pStyle w:val="7"/>
              <w:rPr>
                <w:rFonts w:ascii="Times New Roman"/>
                <w:sz w:val="20"/>
              </w:rPr>
            </w:pPr>
          </w:p>
          <w:p>
            <w:pPr>
              <w:pStyle w:val="7"/>
              <w:rPr>
                <w:rFonts w:ascii="Times New Roman"/>
                <w:sz w:val="20"/>
              </w:rPr>
            </w:pPr>
          </w:p>
          <w:p>
            <w:pPr>
              <w:pStyle w:val="7"/>
              <w:spacing w:before="1"/>
              <w:rPr>
                <w:rFonts w:ascii="Times New Roman"/>
                <w:sz w:val="24"/>
              </w:rPr>
            </w:pPr>
          </w:p>
          <w:p>
            <w:pPr>
              <w:pStyle w:val="7"/>
              <w:spacing w:before="1" w:line="230" w:lineRule="auto"/>
              <w:ind w:left="36" w:right="127"/>
              <w:jc w:val="both"/>
              <w:rPr>
                <w:sz w:val="20"/>
              </w:rPr>
            </w:pPr>
            <w:r>
              <w:rPr>
                <w:sz w:val="20"/>
              </w:rPr>
              <w:t>信息形成(变更)20 个工作日内</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0"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5"/>
              </w:rPr>
            </w:pPr>
          </w:p>
          <w:p>
            <w:pPr>
              <w:pStyle w:val="7"/>
              <w:numPr>
                <w:ilvl w:val="0"/>
                <w:numId w:val="14"/>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24"/>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24"/>
              <w:jc w:val="center"/>
              <w:rPr>
                <w:sz w:val="20"/>
              </w:rPr>
            </w:pPr>
            <w:r>
              <w:rPr>
                <w:w w:val="99"/>
                <w:sz w:val="20"/>
              </w:rPr>
              <w:t>√</w:t>
            </w: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80" w:bottom="280" w:left="1020" w:header="720" w:footer="720" w:gutter="0"/>
          <w:cols w:equalWidth="0" w:num="1">
            <w:col w:w="14640"/>
          </w:cols>
        </w:sectPr>
      </w:pPr>
    </w:p>
    <w:p>
      <w:pPr>
        <w:pStyle w:val="2"/>
        <w:rPr>
          <w:rFonts w:ascii="Times New Roman"/>
          <w:sz w:val="26"/>
        </w:rPr>
      </w:pPr>
    </w:p>
    <w:tbl>
      <w:tblPr>
        <w:tblStyle w:val="3"/>
        <w:tblW w:w="0" w:type="auto"/>
        <w:tblInd w:w="12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86"/>
        <w:gridCol w:w="648"/>
        <w:gridCol w:w="1008"/>
        <w:gridCol w:w="994"/>
        <w:gridCol w:w="2554"/>
        <w:gridCol w:w="2139"/>
        <w:gridCol w:w="994"/>
        <w:gridCol w:w="994"/>
        <w:gridCol w:w="994"/>
        <w:gridCol w:w="526"/>
        <w:gridCol w:w="526"/>
        <w:gridCol w:w="526"/>
        <w:gridCol w:w="526"/>
        <w:gridCol w:w="526"/>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386" w:type="dxa"/>
            <w:vMerge w:val="restart"/>
          </w:tcPr>
          <w:p>
            <w:pPr>
              <w:pStyle w:val="7"/>
              <w:rPr>
                <w:rFonts w:ascii="Times New Roman"/>
                <w:sz w:val="20"/>
              </w:rPr>
            </w:pPr>
          </w:p>
          <w:p>
            <w:pPr>
              <w:pStyle w:val="7"/>
              <w:spacing w:before="10"/>
              <w:rPr>
                <w:rFonts w:ascii="Times New Roman"/>
                <w:sz w:val="18"/>
              </w:rPr>
            </w:pPr>
          </w:p>
          <w:p>
            <w:pPr>
              <w:pStyle w:val="7"/>
              <w:spacing w:line="232" w:lineRule="auto"/>
              <w:ind w:left="97" w:right="67"/>
              <w:rPr>
                <w:rFonts w:hint="eastAsia" w:ascii="黑体" w:eastAsia="黑体"/>
                <w:b/>
                <w:sz w:val="20"/>
              </w:rPr>
            </w:pPr>
            <w:r>
              <w:rPr>
                <w:rFonts w:hint="eastAsia" w:ascii="黑体" w:eastAsia="黑体"/>
                <w:b/>
                <w:sz w:val="20"/>
              </w:rPr>
              <w:t>序号</w:t>
            </w:r>
          </w:p>
        </w:tc>
        <w:tc>
          <w:tcPr>
            <w:tcW w:w="648" w:type="dxa"/>
            <w:vMerge w:val="restart"/>
          </w:tcPr>
          <w:p>
            <w:pPr>
              <w:pStyle w:val="7"/>
              <w:rPr>
                <w:rFonts w:ascii="Times New Roman"/>
                <w:sz w:val="20"/>
              </w:rPr>
            </w:pPr>
          </w:p>
          <w:p>
            <w:pPr>
              <w:pStyle w:val="7"/>
              <w:spacing w:before="2"/>
              <w:rPr>
                <w:rFonts w:ascii="Times New Roman"/>
                <w:sz w:val="29"/>
              </w:rPr>
            </w:pPr>
          </w:p>
          <w:p>
            <w:pPr>
              <w:pStyle w:val="7"/>
              <w:ind w:left="129"/>
              <w:rPr>
                <w:rFonts w:hint="eastAsia" w:ascii="黑体" w:eastAsia="黑体"/>
                <w:b/>
                <w:sz w:val="20"/>
              </w:rPr>
            </w:pPr>
            <w:r>
              <w:rPr>
                <w:rFonts w:hint="eastAsia" w:ascii="黑体" w:eastAsia="黑体"/>
                <w:b/>
                <w:sz w:val="20"/>
              </w:rPr>
              <w:t>过程</w:t>
            </w:r>
          </w:p>
        </w:tc>
        <w:tc>
          <w:tcPr>
            <w:tcW w:w="2002" w:type="dxa"/>
            <w:gridSpan w:val="2"/>
          </w:tcPr>
          <w:p>
            <w:pPr>
              <w:pStyle w:val="7"/>
              <w:spacing w:before="84"/>
              <w:ind w:left="602"/>
              <w:rPr>
                <w:rFonts w:hint="eastAsia" w:ascii="黑体" w:eastAsia="黑体"/>
                <w:b/>
                <w:sz w:val="20"/>
              </w:rPr>
            </w:pPr>
            <w:r>
              <w:rPr>
                <w:rFonts w:hint="eastAsia" w:ascii="黑体" w:eastAsia="黑体"/>
                <w:b/>
                <w:sz w:val="20"/>
              </w:rPr>
              <w:t>公开事项</w:t>
            </w:r>
          </w:p>
        </w:tc>
        <w:tc>
          <w:tcPr>
            <w:tcW w:w="2554" w:type="dxa"/>
            <w:vMerge w:val="restart"/>
          </w:tcPr>
          <w:p>
            <w:pPr>
              <w:pStyle w:val="7"/>
              <w:rPr>
                <w:rFonts w:ascii="Times New Roman"/>
                <w:sz w:val="20"/>
              </w:rPr>
            </w:pPr>
          </w:p>
          <w:p>
            <w:pPr>
              <w:pStyle w:val="7"/>
              <w:spacing w:before="2"/>
              <w:rPr>
                <w:rFonts w:ascii="Times New Roman"/>
                <w:sz w:val="29"/>
              </w:rPr>
            </w:pPr>
          </w:p>
          <w:p>
            <w:pPr>
              <w:pStyle w:val="7"/>
              <w:ind w:left="861" w:right="829"/>
              <w:jc w:val="center"/>
              <w:rPr>
                <w:rFonts w:hint="eastAsia" w:ascii="黑体" w:eastAsia="黑体"/>
                <w:b/>
                <w:sz w:val="20"/>
              </w:rPr>
            </w:pPr>
            <w:r>
              <w:rPr>
                <w:rFonts w:hint="eastAsia" w:ascii="黑体" w:eastAsia="黑体"/>
                <w:b/>
                <w:sz w:val="20"/>
              </w:rPr>
              <w:t>公开内容</w:t>
            </w:r>
          </w:p>
        </w:tc>
        <w:tc>
          <w:tcPr>
            <w:tcW w:w="2139" w:type="dxa"/>
            <w:vMerge w:val="restart"/>
          </w:tcPr>
          <w:p>
            <w:pPr>
              <w:pStyle w:val="7"/>
              <w:rPr>
                <w:rFonts w:ascii="Times New Roman"/>
                <w:sz w:val="20"/>
              </w:rPr>
            </w:pPr>
          </w:p>
          <w:p>
            <w:pPr>
              <w:pStyle w:val="7"/>
              <w:spacing w:before="2"/>
              <w:rPr>
                <w:rFonts w:ascii="Times New Roman"/>
                <w:sz w:val="29"/>
              </w:rPr>
            </w:pPr>
          </w:p>
          <w:p>
            <w:pPr>
              <w:pStyle w:val="7"/>
              <w:ind w:left="668"/>
              <w:rPr>
                <w:rFonts w:hint="eastAsia" w:ascii="黑体" w:eastAsia="黑体"/>
                <w:b/>
                <w:sz w:val="20"/>
              </w:rPr>
            </w:pPr>
            <w:r>
              <w:rPr>
                <w:rFonts w:hint="eastAsia" w:ascii="黑体" w:eastAsia="黑体"/>
                <w:b/>
                <w:sz w:val="20"/>
              </w:rPr>
              <w:t>公开依据</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公开时限</w:t>
            </w:r>
          </w:p>
        </w:tc>
        <w:tc>
          <w:tcPr>
            <w:tcW w:w="994" w:type="dxa"/>
            <w:vMerge w:val="restart"/>
          </w:tcPr>
          <w:p>
            <w:pPr>
              <w:pStyle w:val="7"/>
              <w:rPr>
                <w:rFonts w:ascii="Times New Roman"/>
                <w:sz w:val="20"/>
              </w:rPr>
            </w:pPr>
          </w:p>
          <w:p>
            <w:pPr>
              <w:pStyle w:val="7"/>
              <w:spacing w:before="2"/>
              <w:rPr>
                <w:rFonts w:ascii="Times New Roman"/>
                <w:sz w:val="29"/>
              </w:rPr>
            </w:pPr>
          </w:p>
          <w:p>
            <w:pPr>
              <w:pStyle w:val="7"/>
              <w:ind w:left="96"/>
              <w:rPr>
                <w:rFonts w:hint="eastAsia" w:ascii="黑体" w:eastAsia="黑体"/>
                <w:b/>
                <w:sz w:val="20"/>
              </w:rPr>
            </w:pPr>
            <w:r>
              <w:rPr>
                <w:rFonts w:hint="eastAsia" w:ascii="黑体" w:eastAsia="黑体"/>
                <w:b/>
                <w:sz w:val="20"/>
              </w:rPr>
              <w:t>公开主体</w:t>
            </w:r>
          </w:p>
        </w:tc>
        <w:tc>
          <w:tcPr>
            <w:tcW w:w="994" w:type="dxa"/>
            <w:vMerge w:val="restart"/>
          </w:tcPr>
          <w:p>
            <w:pPr>
              <w:pStyle w:val="7"/>
              <w:rPr>
                <w:rFonts w:ascii="Times New Roman"/>
                <w:sz w:val="20"/>
              </w:rPr>
            </w:pPr>
          </w:p>
          <w:p>
            <w:pPr>
              <w:pStyle w:val="7"/>
              <w:spacing w:before="10"/>
              <w:rPr>
                <w:rFonts w:ascii="Times New Roman"/>
                <w:sz w:val="29"/>
              </w:rPr>
            </w:pPr>
          </w:p>
          <w:p>
            <w:pPr>
              <w:pStyle w:val="7"/>
              <w:spacing w:line="230" w:lineRule="auto"/>
              <w:ind w:left="196" w:right="65" w:hanging="101"/>
              <w:rPr>
                <w:rFonts w:hint="eastAsia" w:ascii="黑体" w:eastAsia="黑体"/>
                <w:b/>
                <w:sz w:val="20"/>
              </w:rPr>
            </w:pPr>
            <w:r>
              <w:rPr>
                <w:rFonts w:hint="eastAsia" w:ascii="黑体" w:eastAsia="黑体"/>
                <w:b/>
                <w:sz w:val="20"/>
              </w:rPr>
              <w:t>公开渠道和载体</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公开对象</w:t>
            </w:r>
          </w:p>
        </w:tc>
        <w:tc>
          <w:tcPr>
            <w:tcW w:w="1052" w:type="dxa"/>
            <w:gridSpan w:val="2"/>
          </w:tcPr>
          <w:p>
            <w:pPr>
              <w:pStyle w:val="7"/>
              <w:spacing w:before="84"/>
              <w:ind w:left="121"/>
              <w:rPr>
                <w:rFonts w:hint="eastAsia" w:ascii="黑体" w:eastAsia="黑体"/>
                <w:b/>
                <w:sz w:val="20"/>
              </w:rPr>
            </w:pPr>
            <w:r>
              <w:rPr>
                <w:rFonts w:hint="eastAsia" w:ascii="黑体" w:eastAsia="黑体"/>
                <w:b/>
                <w:sz w:val="20"/>
              </w:rPr>
              <w:t>公开方式</w:t>
            </w:r>
          </w:p>
        </w:tc>
        <w:tc>
          <w:tcPr>
            <w:tcW w:w="1590" w:type="dxa"/>
            <w:gridSpan w:val="3"/>
          </w:tcPr>
          <w:p>
            <w:pPr>
              <w:pStyle w:val="7"/>
              <w:spacing w:before="84"/>
              <w:ind w:left="391"/>
              <w:rPr>
                <w:rFonts w:hint="eastAsia" w:ascii="黑体" w:eastAsia="黑体"/>
                <w:b/>
                <w:sz w:val="20"/>
              </w:rPr>
            </w:pPr>
            <w:r>
              <w:rPr>
                <w:rFonts w:hint="eastAsia" w:ascii="黑体" w:eastAsia="黑体"/>
                <w:b/>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386"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1008" w:type="dxa"/>
          </w:tcPr>
          <w:p>
            <w:pPr>
              <w:pStyle w:val="7"/>
              <w:rPr>
                <w:rFonts w:ascii="Times New Roman"/>
                <w:sz w:val="20"/>
              </w:rPr>
            </w:pPr>
          </w:p>
          <w:p>
            <w:pPr>
              <w:pStyle w:val="7"/>
              <w:spacing w:before="125"/>
              <w:ind w:left="105"/>
              <w:rPr>
                <w:rFonts w:hint="eastAsia" w:ascii="黑体" w:eastAsia="黑体"/>
                <w:b/>
                <w:sz w:val="20"/>
              </w:rPr>
            </w:pPr>
            <w:r>
              <w:rPr>
                <w:rFonts w:hint="eastAsia" w:ascii="黑体" w:eastAsia="黑体"/>
                <w:b/>
                <w:sz w:val="20"/>
              </w:rPr>
              <w:t>一级事项</w:t>
            </w:r>
          </w:p>
        </w:tc>
        <w:tc>
          <w:tcPr>
            <w:tcW w:w="994" w:type="dxa"/>
          </w:tcPr>
          <w:p>
            <w:pPr>
              <w:pStyle w:val="7"/>
              <w:rPr>
                <w:rFonts w:ascii="Times New Roman"/>
                <w:sz w:val="20"/>
              </w:rPr>
            </w:pPr>
          </w:p>
          <w:p>
            <w:pPr>
              <w:pStyle w:val="7"/>
              <w:spacing w:before="125"/>
              <w:ind w:left="82" w:right="48"/>
              <w:jc w:val="center"/>
              <w:rPr>
                <w:rFonts w:hint="eastAsia" w:ascii="黑体" w:eastAsia="黑体"/>
                <w:b/>
                <w:sz w:val="20"/>
              </w:rPr>
            </w:pPr>
            <w:r>
              <w:rPr>
                <w:rFonts w:hint="eastAsia" w:ascii="黑体" w:eastAsia="黑体"/>
                <w:b/>
                <w:sz w:val="20"/>
              </w:rPr>
              <w:t>二级事项</w:t>
            </w:r>
          </w:p>
        </w:tc>
        <w:tc>
          <w:tcPr>
            <w:tcW w:w="2554" w:type="dxa"/>
            <w:vMerge w:val="continue"/>
            <w:tcBorders>
              <w:top w:val="nil"/>
            </w:tcBorders>
          </w:tcPr>
          <w:p>
            <w:pPr>
              <w:rPr>
                <w:sz w:val="2"/>
                <w:szCs w:val="2"/>
              </w:rPr>
            </w:pPr>
          </w:p>
        </w:tc>
        <w:tc>
          <w:tcPr>
            <w:tcW w:w="2139"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994" w:type="dxa"/>
            <w:vMerge w:val="continue"/>
            <w:tcBorders>
              <w:top w:val="nil"/>
            </w:tcBorders>
          </w:tcPr>
          <w:p>
            <w:pPr>
              <w:rPr>
                <w:sz w:val="2"/>
                <w:szCs w:val="2"/>
              </w:rPr>
            </w:pPr>
          </w:p>
        </w:tc>
        <w:tc>
          <w:tcPr>
            <w:tcW w:w="526" w:type="dxa"/>
          </w:tcPr>
          <w:p>
            <w:pPr>
              <w:pStyle w:val="7"/>
              <w:spacing w:before="11"/>
              <w:rPr>
                <w:rFonts w:ascii="Times New Roman"/>
                <w:sz w:val="20"/>
              </w:rPr>
            </w:pPr>
          </w:p>
          <w:p>
            <w:pPr>
              <w:pStyle w:val="7"/>
              <w:spacing w:line="230" w:lineRule="auto"/>
              <w:ind w:left="167" w:right="36" w:hanging="103"/>
              <w:rPr>
                <w:rFonts w:hint="eastAsia" w:ascii="黑体" w:eastAsia="黑体"/>
                <w:b/>
                <w:sz w:val="20"/>
              </w:rPr>
            </w:pPr>
            <w:r>
              <w:rPr>
                <w:rFonts w:hint="eastAsia" w:ascii="黑体" w:eastAsia="黑体"/>
                <w:b/>
                <w:sz w:val="20"/>
              </w:rPr>
              <w:t>全社会</w:t>
            </w:r>
          </w:p>
        </w:tc>
        <w:tc>
          <w:tcPr>
            <w:tcW w:w="526" w:type="dxa"/>
          </w:tcPr>
          <w:p>
            <w:pPr>
              <w:pStyle w:val="7"/>
              <w:spacing w:before="11"/>
              <w:rPr>
                <w:rFonts w:ascii="Times New Roman"/>
                <w:sz w:val="20"/>
              </w:rPr>
            </w:pPr>
          </w:p>
          <w:p>
            <w:pPr>
              <w:pStyle w:val="7"/>
              <w:spacing w:line="230" w:lineRule="auto"/>
              <w:ind w:left="63" w:right="37"/>
              <w:rPr>
                <w:rFonts w:hint="eastAsia" w:ascii="黑体" w:eastAsia="黑体"/>
                <w:b/>
                <w:sz w:val="20"/>
              </w:rPr>
            </w:pPr>
            <w:r>
              <w:rPr>
                <w:rFonts w:hint="eastAsia" w:ascii="黑体" w:eastAsia="黑体"/>
                <w:b/>
                <w:sz w:val="20"/>
              </w:rPr>
              <w:t>特定群体</w:t>
            </w:r>
          </w:p>
        </w:tc>
        <w:tc>
          <w:tcPr>
            <w:tcW w:w="526" w:type="dxa"/>
          </w:tcPr>
          <w:p>
            <w:pPr>
              <w:pStyle w:val="7"/>
              <w:rPr>
                <w:rFonts w:ascii="Times New Roman"/>
                <w:sz w:val="20"/>
              </w:rPr>
            </w:pPr>
          </w:p>
          <w:p>
            <w:pPr>
              <w:pStyle w:val="7"/>
              <w:spacing w:before="125"/>
              <w:ind w:left="43" w:right="19"/>
              <w:jc w:val="center"/>
              <w:rPr>
                <w:rFonts w:hint="eastAsia" w:ascii="黑体" w:eastAsia="黑体"/>
                <w:b/>
                <w:sz w:val="20"/>
              </w:rPr>
            </w:pPr>
            <w:r>
              <w:rPr>
                <w:rFonts w:hint="eastAsia" w:ascii="黑体" w:eastAsia="黑体"/>
                <w:b/>
                <w:sz w:val="20"/>
              </w:rPr>
              <w:t>主动</w:t>
            </w:r>
          </w:p>
        </w:tc>
        <w:tc>
          <w:tcPr>
            <w:tcW w:w="526" w:type="dxa"/>
          </w:tcPr>
          <w:p>
            <w:pPr>
              <w:pStyle w:val="7"/>
              <w:spacing w:before="11"/>
              <w:rPr>
                <w:rFonts w:ascii="Times New Roman"/>
                <w:sz w:val="20"/>
              </w:rPr>
            </w:pPr>
          </w:p>
          <w:p>
            <w:pPr>
              <w:pStyle w:val="7"/>
              <w:spacing w:line="230" w:lineRule="auto"/>
              <w:ind w:left="166" w:right="37" w:hanging="103"/>
              <w:rPr>
                <w:rFonts w:hint="eastAsia" w:ascii="黑体" w:eastAsia="黑体"/>
                <w:b/>
                <w:sz w:val="20"/>
              </w:rPr>
            </w:pPr>
            <w:r>
              <w:rPr>
                <w:rFonts w:hint="eastAsia" w:ascii="黑体" w:eastAsia="黑体"/>
                <w:b/>
                <w:sz w:val="20"/>
              </w:rPr>
              <w:t>依申请</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县级</w:t>
            </w:r>
          </w:p>
        </w:tc>
        <w:tc>
          <w:tcPr>
            <w:tcW w:w="526" w:type="dxa"/>
          </w:tcPr>
          <w:p>
            <w:pPr>
              <w:pStyle w:val="7"/>
              <w:rPr>
                <w:rFonts w:ascii="Times New Roman"/>
                <w:sz w:val="20"/>
              </w:rPr>
            </w:pPr>
          </w:p>
          <w:p>
            <w:pPr>
              <w:pStyle w:val="7"/>
              <w:spacing w:before="125"/>
              <w:ind w:left="42" w:right="20"/>
              <w:jc w:val="center"/>
              <w:rPr>
                <w:rFonts w:hint="eastAsia" w:ascii="黑体" w:eastAsia="黑体"/>
                <w:b/>
                <w:sz w:val="20"/>
              </w:rPr>
            </w:pPr>
            <w:r>
              <w:rPr>
                <w:rFonts w:hint="eastAsia" w:ascii="黑体" w:eastAsia="黑体"/>
                <w:b/>
                <w:sz w:val="20"/>
              </w:rPr>
              <w:t>乡级</w:t>
            </w:r>
          </w:p>
        </w:tc>
        <w:tc>
          <w:tcPr>
            <w:tcW w:w="538" w:type="dxa"/>
          </w:tcPr>
          <w:p>
            <w:pPr>
              <w:pStyle w:val="7"/>
              <w:rPr>
                <w:rFonts w:ascii="Times New Roman"/>
                <w:sz w:val="20"/>
              </w:rPr>
            </w:pPr>
          </w:p>
          <w:p>
            <w:pPr>
              <w:pStyle w:val="7"/>
              <w:spacing w:before="125"/>
              <w:ind w:left="69"/>
              <w:rPr>
                <w:rFonts w:hint="eastAsia" w:ascii="黑体" w:eastAsia="黑体"/>
                <w:b/>
                <w:sz w:val="20"/>
              </w:rPr>
            </w:pPr>
            <w:r>
              <w:rPr>
                <w:rFonts w:hint="eastAsia" w:ascii="黑体" w:eastAsia="黑体"/>
                <w:b/>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08" w:hRule="atLeast"/>
        </w:trPr>
        <w:tc>
          <w:tcPr>
            <w:tcW w:w="38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9"/>
              <w:ind w:left="81" w:right="45"/>
              <w:jc w:val="center"/>
              <w:rPr>
                <w:sz w:val="20"/>
              </w:rPr>
            </w:pPr>
            <w:r>
              <w:rPr>
                <w:sz w:val="20"/>
              </w:rPr>
              <w:t>15</w:t>
            </w:r>
          </w:p>
        </w:tc>
        <w:tc>
          <w:tcPr>
            <w:tcW w:w="64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0"/>
              </w:rPr>
            </w:pPr>
          </w:p>
          <w:p>
            <w:pPr>
              <w:pStyle w:val="7"/>
              <w:spacing w:before="1" w:line="230" w:lineRule="auto"/>
              <w:ind w:left="131" w:right="93"/>
              <w:rPr>
                <w:sz w:val="20"/>
              </w:rPr>
            </w:pPr>
            <w:r>
              <w:rPr>
                <w:sz w:val="20"/>
              </w:rPr>
              <w:t>回应关切</w:t>
            </w:r>
          </w:p>
        </w:tc>
        <w:tc>
          <w:tcPr>
            <w:tcW w:w="1008"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19"/>
              </w:rPr>
            </w:pPr>
          </w:p>
          <w:p>
            <w:pPr>
              <w:pStyle w:val="7"/>
              <w:spacing w:line="232" w:lineRule="auto"/>
              <w:ind w:left="107" w:right="73"/>
              <w:jc w:val="center"/>
              <w:rPr>
                <w:sz w:val="20"/>
              </w:rPr>
            </w:pPr>
            <w:r>
              <w:rPr>
                <w:sz w:val="20"/>
              </w:rPr>
              <w:t>舆情收集热点及关键问题回应</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4"/>
              </w:rPr>
            </w:pPr>
          </w:p>
          <w:p>
            <w:pPr>
              <w:pStyle w:val="7"/>
              <w:spacing w:line="230" w:lineRule="auto"/>
              <w:ind w:left="304" w:right="66" w:hanging="204"/>
              <w:rPr>
                <w:sz w:val="20"/>
              </w:rPr>
            </w:pPr>
            <w:r>
              <w:rPr>
                <w:sz w:val="20"/>
              </w:rPr>
              <w:t>舆情收集回应</w:t>
            </w:r>
          </w:p>
        </w:tc>
        <w:tc>
          <w:tcPr>
            <w:tcW w:w="255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4"/>
              </w:rPr>
            </w:pPr>
          </w:p>
          <w:p>
            <w:pPr>
              <w:pStyle w:val="7"/>
              <w:spacing w:line="230" w:lineRule="auto"/>
              <w:ind w:left="37" w:right="73"/>
              <w:rPr>
                <w:sz w:val="20"/>
              </w:rPr>
            </w:pPr>
            <w:r>
              <w:rPr>
                <w:sz w:val="20"/>
              </w:rPr>
              <w:t>接受投诉咨询建议等联系电话通信地址等</w:t>
            </w:r>
          </w:p>
        </w:tc>
        <w:tc>
          <w:tcPr>
            <w:tcW w:w="2139"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8" w:line="232" w:lineRule="auto"/>
              <w:ind w:left="39" w:right="60"/>
              <w:rPr>
                <w:sz w:val="20"/>
              </w:rPr>
            </w:pPr>
            <w:r>
              <w:rPr>
                <w:sz w:val="20"/>
              </w:rPr>
              <w:t>《中华人民共和国政府</w:t>
            </w:r>
            <w:r>
              <w:rPr>
                <w:spacing w:val="2"/>
                <w:sz w:val="20"/>
              </w:rPr>
              <w:t>信息公开条例》</w:t>
            </w:r>
          </w:p>
          <w:p>
            <w:pPr>
              <w:pStyle w:val="7"/>
              <w:spacing w:line="230" w:lineRule="auto"/>
              <w:ind w:left="39" w:right="60"/>
              <w:jc w:val="both"/>
              <w:rPr>
                <w:sz w:val="20"/>
              </w:rPr>
            </w:pPr>
            <w:r>
              <w:rPr>
                <w:sz w:val="20"/>
              </w:rPr>
              <w:t>《中共中央办公厅国务院办公厅印发〈关于全面推进政务公开工作的意见〉的通知》</w:t>
            </w:r>
          </w:p>
          <w:p>
            <w:pPr>
              <w:pStyle w:val="7"/>
              <w:spacing w:before="5" w:line="230" w:lineRule="auto"/>
              <w:ind w:left="39" w:right="60"/>
              <w:jc w:val="both"/>
              <w:rPr>
                <w:sz w:val="20"/>
              </w:rPr>
            </w:pPr>
            <w:r>
              <w:rPr>
                <w:sz w:val="20"/>
              </w:rPr>
              <w:t>《国务院办公厅印发〈关于全面推进政务公开工作的意见〉实施细则的通知》</w:t>
            </w:r>
          </w:p>
        </w:tc>
        <w:tc>
          <w:tcPr>
            <w:tcW w:w="994" w:type="dxa"/>
          </w:tcPr>
          <w:p>
            <w:pPr>
              <w:pStyle w:val="7"/>
              <w:rPr>
                <w:rFonts w:ascii="Times New Roman"/>
                <w:sz w:val="20"/>
              </w:rPr>
            </w:pPr>
          </w:p>
          <w:p>
            <w:pPr>
              <w:pStyle w:val="7"/>
              <w:rPr>
                <w:rFonts w:ascii="Times New Roman"/>
                <w:sz w:val="20"/>
              </w:rPr>
            </w:pPr>
          </w:p>
          <w:p>
            <w:pPr>
              <w:pStyle w:val="7"/>
              <w:spacing w:before="3"/>
              <w:rPr>
                <w:rFonts w:ascii="Times New Roman"/>
                <w:sz w:val="23"/>
              </w:rPr>
            </w:pPr>
          </w:p>
          <w:p>
            <w:pPr>
              <w:pStyle w:val="7"/>
              <w:spacing w:line="230" w:lineRule="auto"/>
              <w:ind w:left="36" w:right="127"/>
              <w:jc w:val="both"/>
              <w:rPr>
                <w:sz w:val="20"/>
              </w:rPr>
            </w:pPr>
            <w:r>
              <w:rPr>
                <w:sz w:val="20"/>
              </w:rPr>
              <w:t>信息形成(变更)20 个工作日内</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0"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4"/>
              </w:rPr>
            </w:pPr>
          </w:p>
          <w:p>
            <w:pPr>
              <w:pStyle w:val="7"/>
              <w:numPr>
                <w:ilvl w:val="0"/>
                <w:numId w:val="15"/>
              </w:numPr>
              <w:tabs>
                <w:tab w:val="left" w:pos="240"/>
              </w:tabs>
              <w:spacing w:before="0"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9"/>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9"/>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9"/>
              <w:ind w:left="24"/>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9"/>
              <w:ind w:left="24"/>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2" w:hRule="atLeast"/>
        </w:trPr>
        <w:tc>
          <w:tcPr>
            <w:tcW w:w="38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ind w:left="81" w:right="45"/>
              <w:jc w:val="center"/>
              <w:rPr>
                <w:sz w:val="20"/>
              </w:rPr>
            </w:pPr>
            <w:r>
              <w:rPr>
                <w:sz w:val="20"/>
              </w:rPr>
              <w:t>16</w:t>
            </w:r>
          </w:p>
        </w:tc>
        <w:tc>
          <w:tcPr>
            <w:tcW w:w="648" w:type="dxa"/>
            <w:vMerge w:val="continue"/>
            <w:tcBorders>
              <w:top w:val="nil"/>
            </w:tcBorders>
          </w:tcPr>
          <w:p>
            <w:pPr>
              <w:rPr>
                <w:sz w:val="2"/>
                <w:szCs w:val="2"/>
              </w:rPr>
            </w:pPr>
          </w:p>
        </w:tc>
        <w:tc>
          <w:tcPr>
            <w:tcW w:w="1008" w:type="dxa"/>
            <w:vMerge w:val="continue"/>
            <w:tcBorders>
              <w:top w:val="nil"/>
            </w:tcBorders>
          </w:tcPr>
          <w:p>
            <w:pPr>
              <w:rPr>
                <w:sz w:val="2"/>
                <w:szCs w:val="2"/>
              </w:rPr>
            </w:pP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ind w:left="80" w:right="48"/>
              <w:jc w:val="center"/>
              <w:rPr>
                <w:sz w:val="20"/>
              </w:rPr>
            </w:pPr>
            <w:r>
              <w:rPr>
                <w:sz w:val="20"/>
              </w:rPr>
              <w:t>互动回应</w:t>
            </w:r>
          </w:p>
        </w:tc>
        <w:tc>
          <w:tcPr>
            <w:tcW w:w="255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24"/>
              </w:rPr>
            </w:pPr>
          </w:p>
          <w:p>
            <w:pPr>
              <w:pStyle w:val="7"/>
              <w:spacing w:before="1" w:line="230" w:lineRule="auto"/>
              <w:ind w:left="37" w:right="73"/>
              <w:jc w:val="both"/>
              <w:rPr>
                <w:sz w:val="20"/>
              </w:rPr>
            </w:pPr>
            <w:r>
              <w:rPr>
                <w:sz w:val="20"/>
              </w:rPr>
              <w:t>涉及群众切身利益和舆论关注的焦点热点及关键问题等回应内容</w:t>
            </w:r>
          </w:p>
        </w:tc>
        <w:tc>
          <w:tcPr>
            <w:tcW w:w="2139" w:type="dxa"/>
            <w:vMerge w:val="continue"/>
            <w:tcBorders>
              <w:top w:val="nil"/>
            </w:tcBorders>
          </w:tcPr>
          <w:p>
            <w:pPr>
              <w:rPr>
                <w:sz w:val="2"/>
                <w:szCs w:val="2"/>
              </w:rPr>
            </w:pPr>
          </w:p>
        </w:tc>
        <w:tc>
          <w:tcPr>
            <w:tcW w:w="994" w:type="dxa"/>
          </w:tcPr>
          <w:p>
            <w:pPr>
              <w:pStyle w:val="7"/>
              <w:spacing w:before="3"/>
              <w:rPr>
                <w:rFonts w:ascii="Times New Roman"/>
                <w:sz w:val="29"/>
              </w:rPr>
            </w:pPr>
          </w:p>
          <w:p>
            <w:pPr>
              <w:pStyle w:val="7"/>
              <w:spacing w:line="230" w:lineRule="auto"/>
              <w:ind w:left="36" w:right="128"/>
              <w:jc w:val="both"/>
              <w:rPr>
                <w:sz w:val="20"/>
              </w:rPr>
            </w:pPr>
            <w:r>
              <w:rPr>
                <w:sz w:val="20"/>
              </w:rPr>
              <w:t>及时发布信息；对涉及重大舆情的， 要快速反应，并根据工作进展情况， 持续发布信息。</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24"/>
              </w:rPr>
            </w:pPr>
          </w:p>
          <w:p>
            <w:pPr>
              <w:pStyle w:val="7"/>
              <w:spacing w:before="1" w:line="230" w:lineRule="auto"/>
              <w:ind w:left="38" w:right="128"/>
              <w:jc w:val="both"/>
              <w:rPr>
                <w:sz w:val="20"/>
              </w:rPr>
            </w:pPr>
            <w:r>
              <w:rPr>
                <w:rFonts w:hint="eastAsia"/>
                <w:sz w:val="20"/>
                <w:lang w:eastAsia="zh-CN"/>
              </w:rPr>
              <w:t>区</w:t>
            </w:r>
            <w:r>
              <w:rPr>
                <w:sz w:val="20"/>
              </w:rPr>
              <w:t>住建局各乡镇人民政府</w:t>
            </w:r>
          </w:p>
        </w:tc>
        <w:tc>
          <w:tcPr>
            <w:tcW w:w="994"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16"/>
              </w:numPr>
              <w:tabs>
                <w:tab w:val="left" w:pos="240"/>
              </w:tabs>
              <w:spacing w:before="176" w:after="0" w:line="230" w:lineRule="auto"/>
              <w:ind w:left="38" w:right="129" w:firstLine="0"/>
              <w:jc w:val="left"/>
              <w:rPr>
                <w:sz w:val="20"/>
              </w:rPr>
            </w:pPr>
            <w:r>
              <w:rPr>
                <w:spacing w:val="-4"/>
                <w:sz w:val="20"/>
              </w:rPr>
              <w:t>政府网</w:t>
            </w:r>
            <w:r>
              <w:rPr>
                <w:sz w:val="20"/>
              </w:rPr>
              <w:t>站</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ind w:left="28"/>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ind w:left="26"/>
              <w:jc w:val="center"/>
              <w:rPr>
                <w:sz w:val="20"/>
              </w:rPr>
            </w:pPr>
            <w:r>
              <w:rPr>
                <w:w w:val="99"/>
                <w:sz w:val="20"/>
              </w:rPr>
              <w:t>√</w:t>
            </w:r>
          </w:p>
        </w:tc>
        <w:tc>
          <w:tcPr>
            <w:tcW w:w="526" w:type="dxa"/>
          </w:tcPr>
          <w:p>
            <w:pPr>
              <w:pStyle w:val="7"/>
              <w:rPr>
                <w:rFonts w:ascii="Times New Roman"/>
                <w:sz w:val="18"/>
              </w:rPr>
            </w:pPr>
          </w:p>
        </w:tc>
        <w:tc>
          <w:tcPr>
            <w:tcW w:w="526" w:type="dxa"/>
          </w:tcPr>
          <w:p>
            <w:pPr>
              <w:pStyle w:val="7"/>
              <w:rPr>
                <w:rFonts w:ascii="Times New Roman"/>
                <w:sz w:val="18"/>
              </w:rPr>
            </w:pP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ind w:left="24"/>
              <w:jc w:val="center"/>
              <w:rPr>
                <w:sz w:val="20"/>
              </w:rPr>
            </w:pPr>
            <w:r>
              <w:rPr>
                <w:w w:val="99"/>
                <w:sz w:val="20"/>
              </w:rPr>
              <w:t>√</w:t>
            </w:r>
          </w:p>
        </w:tc>
        <w:tc>
          <w:tcPr>
            <w:tcW w:w="538" w:type="dxa"/>
          </w:tcPr>
          <w:p>
            <w:pPr>
              <w:pStyle w:val="7"/>
              <w:rPr>
                <w:rFonts w:ascii="Times New Roman"/>
                <w:sz w:val="18"/>
              </w:rPr>
            </w:pPr>
          </w:p>
        </w:tc>
      </w:tr>
    </w:tbl>
    <w:p/>
    <w:sectPr>
      <w:pgSz w:w="16840" w:h="11910" w:orient="landscape"/>
      <w:pgMar w:top="1100" w:right="1180" w:bottom="280" w:left="1020" w:header="720" w:footer="720" w:gutter="0"/>
      <w:cols w:equalWidth="0" w:num="1">
        <w:col w:w="1464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9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
    <w:nsid w:val="B5E306ED"/>
    <w:multiLevelType w:val="multilevel"/>
    <w:tmpl w:val="B5E306ED"/>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2">
    <w:nsid w:val="BF205925"/>
    <w:multiLevelType w:val="multilevel"/>
    <w:tmpl w:val="BF205925"/>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3">
    <w:nsid w:val="C8879AEF"/>
    <w:multiLevelType w:val="multilevel"/>
    <w:tmpl w:val="C8879AEF"/>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4">
    <w:nsid w:val="CF092B84"/>
    <w:multiLevelType w:val="multilevel"/>
    <w:tmpl w:val="CF092B84"/>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5">
    <w:nsid w:val="F4B5D9F5"/>
    <w:multiLevelType w:val="multilevel"/>
    <w:tmpl w:val="F4B5D9F5"/>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6">
    <w:nsid w:val="0053208E"/>
    <w:multiLevelType w:val="multilevel"/>
    <w:tmpl w:val="0053208E"/>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7">
    <w:nsid w:val="0248C179"/>
    <w:multiLevelType w:val="multilevel"/>
    <w:tmpl w:val="0248C179"/>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8">
    <w:nsid w:val="03D62ECE"/>
    <w:multiLevelType w:val="multilevel"/>
    <w:tmpl w:val="03D62ECE"/>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9">
    <w:nsid w:val="2470EC97"/>
    <w:multiLevelType w:val="multilevel"/>
    <w:tmpl w:val="2470EC97"/>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0">
    <w:nsid w:val="25B654F3"/>
    <w:multiLevelType w:val="multilevel"/>
    <w:tmpl w:val="25B654F3"/>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1">
    <w:nsid w:val="2A8F537B"/>
    <w:multiLevelType w:val="multilevel"/>
    <w:tmpl w:val="2A8F537B"/>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2">
    <w:nsid w:val="4D4DC07F"/>
    <w:multiLevelType w:val="multilevel"/>
    <w:tmpl w:val="4D4DC07F"/>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3">
    <w:nsid w:val="59ADCABA"/>
    <w:multiLevelType w:val="multilevel"/>
    <w:tmpl w:val="59ADCABA"/>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4">
    <w:nsid w:val="5A241D34"/>
    <w:multiLevelType w:val="multilevel"/>
    <w:tmpl w:val="5A241D34"/>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abstractNum w:abstractNumId="15">
    <w:nsid w:val="72183CF9"/>
    <w:multiLevelType w:val="multilevel"/>
    <w:tmpl w:val="72183CF9"/>
    <w:lvl w:ilvl="0" w:tentative="0">
      <w:start w:val="0"/>
      <w:numFmt w:val="bullet"/>
      <w:lvlText w:val="■"/>
      <w:lvlJc w:val="left"/>
      <w:pPr>
        <w:ind w:left="38" w:hanging="201"/>
      </w:pPr>
      <w:rPr>
        <w:rFonts w:hint="default" w:ascii="宋体" w:hAnsi="宋体" w:eastAsia="宋体" w:cs="宋体"/>
        <w:spacing w:val="2"/>
        <w:w w:val="99"/>
        <w:sz w:val="18"/>
        <w:szCs w:val="18"/>
        <w:lang w:val="zh-CN" w:eastAsia="zh-CN" w:bidi="zh-CN"/>
      </w:rPr>
    </w:lvl>
    <w:lvl w:ilvl="1" w:tentative="0">
      <w:start w:val="0"/>
      <w:numFmt w:val="bullet"/>
      <w:lvlText w:val="•"/>
      <w:lvlJc w:val="left"/>
      <w:pPr>
        <w:ind w:left="133" w:hanging="201"/>
      </w:pPr>
      <w:rPr>
        <w:rFonts w:hint="default"/>
        <w:lang w:val="zh-CN" w:eastAsia="zh-CN" w:bidi="zh-CN"/>
      </w:rPr>
    </w:lvl>
    <w:lvl w:ilvl="2" w:tentative="0">
      <w:start w:val="0"/>
      <w:numFmt w:val="bullet"/>
      <w:lvlText w:val="•"/>
      <w:lvlJc w:val="left"/>
      <w:pPr>
        <w:ind w:left="226" w:hanging="201"/>
      </w:pPr>
      <w:rPr>
        <w:rFonts w:hint="default"/>
        <w:lang w:val="zh-CN" w:eastAsia="zh-CN" w:bidi="zh-CN"/>
      </w:rPr>
    </w:lvl>
    <w:lvl w:ilvl="3" w:tentative="0">
      <w:start w:val="0"/>
      <w:numFmt w:val="bullet"/>
      <w:lvlText w:val="•"/>
      <w:lvlJc w:val="left"/>
      <w:pPr>
        <w:ind w:left="320" w:hanging="201"/>
      </w:pPr>
      <w:rPr>
        <w:rFonts w:hint="default"/>
        <w:lang w:val="zh-CN" w:eastAsia="zh-CN" w:bidi="zh-CN"/>
      </w:rPr>
    </w:lvl>
    <w:lvl w:ilvl="4" w:tentative="0">
      <w:start w:val="0"/>
      <w:numFmt w:val="bullet"/>
      <w:lvlText w:val="•"/>
      <w:lvlJc w:val="left"/>
      <w:pPr>
        <w:ind w:left="413" w:hanging="201"/>
      </w:pPr>
      <w:rPr>
        <w:rFonts w:hint="default"/>
        <w:lang w:val="zh-CN" w:eastAsia="zh-CN" w:bidi="zh-CN"/>
      </w:rPr>
    </w:lvl>
    <w:lvl w:ilvl="5" w:tentative="0">
      <w:start w:val="0"/>
      <w:numFmt w:val="bullet"/>
      <w:lvlText w:val="•"/>
      <w:lvlJc w:val="left"/>
      <w:pPr>
        <w:ind w:left="507" w:hanging="201"/>
      </w:pPr>
      <w:rPr>
        <w:rFonts w:hint="default"/>
        <w:lang w:val="zh-CN" w:eastAsia="zh-CN" w:bidi="zh-CN"/>
      </w:rPr>
    </w:lvl>
    <w:lvl w:ilvl="6" w:tentative="0">
      <w:start w:val="0"/>
      <w:numFmt w:val="bullet"/>
      <w:lvlText w:val="•"/>
      <w:lvlJc w:val="left"/>
      <w:pPr>
        <w:ind w:left="600" w:hanging="201"/>
      </w:pPr>
      <w:rPr>
        <w:rFonts w:hint="default"/>
        <w:lang w:val="zh-CN" w:eastAsia="zh-CN" w:bidi="zh-CN"/>
      </w:rPr>
    </w:lvl>
    <w:lvl w:ilvl="7" w:tentative="0">
      <w:start w:val="0"/>
      <w:numFmt w:val="bullet"/>
      <w:lvlText w:val="•"/>
      <w:lvlJc w:val="left"/>
      <w:pPr>
        <w:ind w:left="693" w:hanging="201"/>
      </w:pPr>
      <w:rPr>
        <w:rFonts w:hint="default"/>
        <w:lang w:val="zh-CN" w:eastAsia="zh-CN" w:bidi="zh-CN"/>
      </w:rPr>
    </w:lvl>
    <w:lvl w:ilvl="8" w:tentative="0">
      <w:start w:val="0"/>
      <w:numFmt w:val="bullet"/>
      <w:lvlText w:val="•"/>
      <w:lvlJc w:val="left"/>
      <w:pPr>
        <w:ind w:left="787" w:hanging="201"/>
      </w:pPr>
      <w:rPr>
        <w:rFonts w:hint="default"/>
        <w:lang w:val="zh-CN" w:eastAsia="zh-CN" w:bidi="zh-CN"/>
      </w:rPr>
    </w:lvl>
  </w:abstractNum>
  <w:num w:numId="1">
    <w:abstractNumId w:val="6"/>
  </w:num>
  <w:num w:numId="2">
    <w:abstractNumId w:val="4"/>
  </w:num>
  <w:num w:numId="3">
    <w:abstractNumId w:val="13"/>
  </w:num>
  <w:num w:numId="4">
    <w:abstractNumId w:val="2"/>
  </w:num>
  <w:num w:numId="5">
    <w:abstractNumId w:val="1"/>
  </w:num>
  <w:num w:numId="6">
    <w:abstractNumId w:val="8"/>
  </w:num>
  <w:num w:numId="7">
    <w:abstractNumId w:val="10"/>
  </w:num>
  <w:num w:numId="8">
    <w:abstractNumId w:val="15"/>
  </w:num>
  <w:num w:numId="9">
    <w:abstractNumId w:val="7"/>
  </w:num>
  <w:num w:numId="10">
    <w:abstractNumId w:val="0"/>
  </w:num>
  <w:num w:numId="11">
    <w:abstractNumId w:val="11"/>
  </w:num>
  <w:num w:numId="12">
    <w:abstractNumId w:val="14"/>
  </w:num>
  <w:num w:numId="13">
    <w:abstractNumId w:val="3"/>
  </w:num>
  <w:num w:numId="14">
    <w:abstractNumId w:val="12"/>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AD1C6B"/>
    <w:rsid w:val="79706619"/>
    <w:rsid w:val="EBA507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2"/>
    </w:pPr>
    <w:rPr>
      <w:rFonts w:ascii="方正小标宋简体" w:hAnsi="方正小标宋简体" w:eastAsia="方正小标宋简体" w:cs="方正小标宋简体"/>
      <w:sz w:val="44"/>
      <w:szCs w:val="44"/>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2020-08-17T11:15:00Z</dcterms:created>
  <dc:creator>Administrator</dc:creator>
  <cp:lastModifiedBy>sugon</cp:lastModifiedBy>
  <dcterms:modified xsi:type="dcterms:W3CDTF">2025-08-15T10:29:36Z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2020-06-30T00:00:00Z</vt:filetime>
  </property>
  <property fmtid="{D5CDD505-2E9C-101B-9397-08002B2CF9AE}" pid="3" name="Creator">
    <vt:lpwstr>WPS 表格</vt:lpwstr>
  </property>
  <property fmtid="{D5CDD505-2E9C-101B-9397-08002B2CF9AE}" pid="4" name="LastSaved">
    <vt:filetime>2020-08-17T00:00:00Z</vt:filetime>
  </property>
  <property fmtid="{D5CDD505-2E9C-101B-9397-08002B2CF9AE}" pid="5" name="KSOProductBuildVer">
    <vt:lpwstr>2052-11.8.2.10125</vt:lpwstr>
  </property>
</Properties>
</file>